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82F" w:rsidRDefault="00C6382F" w:rsidP="00C6382F">
      <w:pPr>
        <w:autoSpaceDE w:val="0"/>
        <w:autoSpaceDN w:val="0"/>
        <w:spacing w:after="78" w:line="220" w:lineRule="exact"/>
      </w:pPr>
    </w:p>
    <w:p w:rsidR="00C6382F" w:rsidRPr="00843930" w:rsidRDefault="00C6382F" w:rsidP="00C6382F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843930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C6382F" w:rsidRPr="00843930" w:rsidRDefault="00C6382F" w:rsidP="00C6382F">
      <w:pPr>
        <w:autoSpaceDE w:val="0"/>
        <w:autoSpaceDN w:val="0"/>
        <w:spacing w:before="670" w:after="0" w:line="230" w:lineRule="auto"/>
        <w:ind w:left="1554"/>
        <w:rPr>
          <w:lang w:val="ru-RU"/>
        </w:rPr>
      </w:pPr>
      <w:r w:rsidRPr="00843930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Чеченской Республики</w:t>
      </w:r>
    </w:p>
    <w:p w:rsidR="00C6382F" w:rsidRPr="00843930" w:rsidRDefault="00C6382F" w:rsidP="00C6382F">
      <w:pPr>
        <w:tabs>
          <w:tab w:val="left" w:pos="6332"/>
        </w:tabs>
        <w:autoSpaceDE w:val="0"/>
        <w:autoSpaceDN w:val="0"/>
        <w:spacing w:before="1436" w:after="0" w:line="230" w:lineRule="auto"/>
        <w:ind w:left="2816"/>
        <w:rPr>
          <w:lang w:val="ru-RU"/>
        </w:rPr>
      </w:pPr>
      <w:r w:rsidRPr="0084393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РАССМОТРЕНО </w:t>
      </w:r>
      <w:r w:rsidRPr="00843930">
        <w:rPr>
          <w:lang w:val="ru-RU"/>
        </w:rPr>
        <w:tab/>
      </w:r>
      <w:r w:rsidRPr="0084393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УТВЕРЖДЕНО</w:t>
      </w:r>
    </w:p>
    <w:p w:rsidR="00C6382F" w:rsidRPr="00843930" w:rsidRDefault="00C6382F" w:rsidP="00C6382F">
      <w:pPr>
        <w:tabs>
          <w:tab w:val="left" w:pos="6332"/>
        </w:tabs>
        <w:autoSpaceDE w:val="0"/>
        <w:autoSpaceDN w:val="0"/>
        <w:spacing w:before="386" w:after="0" w:line="230" w:lineRule="auto"/>
        <w:ind w:left="2816"/>
        <w:rPr>
          <w:lang w:val="ru-RU"/>
        </w:rPr>
      </w:pPr>
      <w:r w:rsidRPr="0084393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______________ </w:t>
      </w:r>
      <w:r w:rsidRPr="00843930">
        <w:rPr>
          <w:lang w:val="ru-RU"/>
        </w:rPr>
        <w:tab/>
      </w:r>
      <w:r w:rsidRPr="0084393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</w:t>
      </w:r>
    </w:p>
    <w:p w:rsidR="00C6382F" w:rsidRPr="00843930" w:rsidRDefault="00C6382F" w:rsidP="00C6382F">
      <w:pPr>
        <w:tabs>
          <w:tab w:val="left" w:pos="6332"/>
        </w:tabs>
        <w:autoSpaceDE w:val="0"/>
        <w:autoSpaceDN w:val="0"/>
        <w:spacing w:before="182" w:after="0" w:line="230" w:lineRule="auto"/>
        <w:ind w:left="2816"/>
        <w:rPr>
          <w:lang w:val="ru-RU"/>
        </w:rPr>
      </w:pPr>
      <w:r w:rsidRPr="0084393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</w:t>
      </w:r>
      <w:r w:rsidRPr="00843930">
        <w:rPr>
          <w:lang w:val="ru-RU"/>
        </w:rPr>
        <w:tab/>
      </w:r>
      <w:r w:rsidRPr="0084393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</w:t>
      </w:r>
    </w:p>
    <w:p w:rsidR="00C6382F" w:rsidRPr="00843930" w:rsidRDefault="00C6382F" w:rsidP="00C6382F">
      <w:pPr>
        <w:tabs>
          <w:tab w:val="left" w:pos="6332"/>
        </w:tabs>
        <w:autoSpaceDE w:val="0"/>
        <w:autoSpaceDN w:val="0"/>
        <w:spacing w:before="182" w:after="0" w:line="230" w:lineRule="auto"/>
        <w:ind w:left="2816"/>
        <w:rPr>
          <w:lang w:val="ru-RU"/>
        </w:rPr>
      </w:pPr>
      <w:r w:rsidRPr="0084393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""    г. </w:t>
      </w:r>
      <w:r w:rsidRPr="00843930">
        <w:rPr>
          <w:lang w:val="ru-RU"/>
        </w:rPr>
        <w:tab/>
      </w:r>
      <w:r w:rsidRPr="0084393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""   г.</w:t>
      </w:r>
    </w:p>
    <w:p w:rsidR="00C6382F" w:rsidRPr="00843930" w:rsidRDefault="00C6382F" w:rsidP="00C6382F">
      <w:pPr>
        <w:autoSpaceDE w:val="0"/>
        <w:autoSpaceDN w:val="0"/>
        <w:spacing w:before="1038" w:after="0" w:line="230" w:lineRule="auto"/>
        <w:ind w:right="3640"/>
        <w:jc w:val="right"/>
        <w:rPr>
          <w:lang w:val="ru-RU"/>
        </w:rPr>
      </w:pPr>
      <w:r w:rsidRPr="00843930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C6382F" w:rsidRPr="00843930" w:rsidRDefault="00C6382F" w:rsidP="00C6382F">
      <w:pPr>
        <w:autoSpaceDE w:val="0"/>
        <w:autoSpaceDN w:val="0"/>
        <w:spacing w:before="70" w:after="0" w:line="230" w:lineRule="auto"/>
        <w:ind w:right="4412"/>
        <w:jc w:val="right"/>
        <w:rPr>
          <w:lang w:val="ru-RU"/>
        </w:rPr>
      </w:pPr>
      <w:r w:rsidRPr="00843930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8439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2668690)</w:t>
      </w:r>
    </w:p>
    <w:p w:rsidR="00C6382F" w:rsidRPr="00843930" w:rsidRDefault="00C6382F" w:rsidP="00C6382F">
      <w:pPr>
        <w:autoSpaceDE w:val="0"/>
        <w:autoSpaceDN w:val="0"/>
        <w:spacing w:before="166" w:after="0" w:line="230" w:lineRule="auto"/>
        <w:ind w:right="4012"/>
        <w:jc w:val="right"/>
        <w:rPr>
          <w:lang w:val="ru-RU"/>
        </w:rPr>
      </w:pPr>
      <w:r w:rsidRPr="00843930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C6382F" w:rsidRPr="00843930" w:rsidRDefault="00C6382F" w:rsidP="00C6382F">
      <w:pPr>
        <w:autoSpaceDE w:val="0"/>
        <w:autoSpaceDN w:val="0"/>
        <w:spacing w:before="70" w:after="0" w:line="230" w:lineRule="auto"/>
        <w:ind w:right="4170"/>
        <w:jc w:val="right"/>
        <w:rPr>
          <w:lang w:val="ru-RU"/>
        </w:rPr>
      </w:pPr>
      <w:r w:rsidRPr="00843930">
        <w:rPr>
          <w:rFonts w:ascii="Times New Roman" w:eastAsia="Times New Roman" w:hAnsi="Times New Roman"/>
          <w:color w:val="000000"/>
          <w:sz w:val="24"/>
          <w:lang w:val="ru-RU"/>
        </w:rPr>
        <w:t>«Русский язык»</w:t>
      </w:r>
    </w:p>
    <w:p w:rsidR="00C6382F" w:rsidRPr="00843930" w:rsidRDefault="00C6382F" w:rsidP="00C6382F">
      <w:pPr>
        <w:autoSpaceDE w:val="0"/>
        <w:autoSpaceDN w:val="0"/>
        <w:spacing w:before="670" w:after="0" w:line="230" w:lineRule="auto"/>
        <w:ind w:left="2292"/>
        <w:rPr>
          <w:lang w:val="ru-RU"/>
        </w:rPr>
      </w:pPr>
      <w:r w:rsidRPr="00843930">
        <w:rPr>
          <w:rFonts w:ascii="Times New Roman" w:eastAsia="Times New Roman" w:hAnsi="Times New Roman"/>
          <w:color w:val="000000"/>
          <w:sz w:val="24"/>
          <w:lang w:val="ru-RU"/>
        </w:rPr>
        <w:t>для 1 класса начального общего образования</w:t>
      </w:r>
    </w:p>
    <w:p w:rsidR="00C6382F" w:rsidRPr="00843930" w:rsidRDefault="00C6382F" w:rsidP="00C6382F">
      <w:pPr>
        <w:autoSpaceDE w:val="0"/>
        <w:autoSpaceDN w:val="0"/>
        <w:spacing w:before="70" w:after="0" w:line="230" w:lineRule="auto"/>
        <w:ind w:right="3610"/>
        <w:jc w:val="right"/>
        <w:rPr>
          <w:lang w:val="ru-RU"/>
        </w:rPr>
      </w:pPr>
      <w:r w:rsidRPr="00843930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C6382F" w:rsidRPr="00843930" w:rsidRDefault="00C6382F" w:rsidP="00C41FE7">
      <w:pPr>
        <w:autoSpaceDE w:val="0"/>
        <w:autoSpaceDN w:val="0"/>
        <w:spacing w:before="2112" w:after="0" w:line="230" w:lineRule="auto"/>
        <w:ind w:right="22"/>
        <w:jc w:val="right"/>
        <w:rPr>
          <w:lang w:val="ru-RU"/>
        </w:rPr>
      </w:pPr>
      <w:r w:rsidRPr="00843930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</w:p>
    <w:p w:rsidR="00F113CA" w:rsidRPr="00C6382F" w:rsidRDefault="00F113CA">
      <w:pPr>
        <w:rPr>
          <w:lang w:val="ru-RU"/>
        </w:rPr>
        <w:sectPr w:rsidR="00F113CA" w:rsidRPr="00C6382F">
          <w:pgSz w:w="11900" w:h="16840"/>
          <w:pgMar w:top="298" w:right="880" w:bottom="296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F113CA" w:rsidRPr="00C6382F" w:rsidRDefault="00F113CA">
      <w:pPr>
        <w:rPr>
          <w:lang w:val="ru-RU"/>
        </w:rPr>
        <w:sectPr w:rsidR="00F113CA" w:rsidRPr="00C6382F">
          <w:pgSz w:w="11900" w:h="16840"/>
          <w:pgMar w:top="1440" w:right="1440" w:bottom="1440" w:left="1440" w:header="720" w:footer="720" w:gutter="0"/>
          <w:cols w:space="720" w:equalWidth="0">
            <w:col w:w="10282" w:space="0"/>
          </w:cols>
          <w:docGrid w:linePitch="360"/>
        </w:sectPr>
      </w:pPr>
    </w:p>
    <w:p w:rsidR="00F113CA" w:rsidRPr="00C6382F" w:rsidRDefault="00F113CA">
      <w:pPr>
        <w:autoSpaceDE w:val="0"/>
        <w:autoSpaceDN w:val="0"/>
        <w:spacing w:after="216" w:line="220" w:lineRule="exact"/>
        <w:rPr>
          <w:lang w:val="ru-RU"/>
        </w:rPr>
      </w:pPr>
    </w:p>
    <w:p w:rsidR="00F113CA" w:rsidRPr="00C6382F" w:rsidRDefault="00321296">
      <w:pPr>
        <w:autoSpaceDE w:val="0"/>
        <w:autoSpaceDN w:val="0"/>
        <w:spacing w:after="0" w:line="230" w:lineRule="auto"/>
        <w:rPr>
          <w:lang w:val="ru-RU"/>
        </w:rPr>
      </w:pPr>
      <w:r w:rsidRPr="00C6382F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F113CA" w:rsidRPr="00C1313E" w:rsidRDefault="00321296">
      <w:pPr>
        <w:autoSpaceDE w:val="0"/>
        <w:autoSpaceDN w:val="0"/>
        <w:spacing w:before="346" w:after="0" w:line="278" w:lineRule="auto"/>
        <w:ind w:firstLine="180"/>
        <w:rPr>
          <w:lang w:val="ru-RU"/>
        </w:rPr>
      </w:pP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началь​ного общего образования Федерального государственного обра​зовательного стандарта начального общего образования (да​лее — ФГОС НОО), а также ориентирована на целевые приори​</w:t>
      </w:r>
      <w:r w:rsidRPr="00C1313E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теты, сформулированные в Примерной программе воспитания.</w:t>
      </w:r>
    </w:p>
    <w:p w:rsidR="00F113CA" w:rsidRPr="00C1313E" w:rsidRDefault="0032129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F113CA" w:rsidRPr="00C1313E" w:rsidRDefault="00321296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является основой всего процесса обучения в на​чальной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C1313E">
        <w:rPr>
          <w:lang w:val="ru-RU"/>
        </w:rPr>
        <w:br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значительным потенциа​лом в развитии функциональной грамотности младших школь​ников, особенно таких её компонентов, как языковая, комму​никативная, читательская, общекультурная и социальная гра​мотность.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различ​ных сферах и ситуациях общения способствуют успешной соци​ализации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фор​мировании самосознания и мировоззрения личности, является важнейшим средством хранения и передачи информации, куль​турных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духовно​нрав​ственных ценностей, принятых в обществе правил и норм пове​дения,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личност​ных результатов —длительный процесс, разворачивающийся на протяжении изучения содержания предмета.</w:t>
      </w:r>
    </w:p>
    <w:p w:rsidR="00F113CA" w:rsidRPr="00C1313E" w:rsidRDefault="00321296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планиру​емых результатов обучения является признание равной значимости работы по изучению системы языка и работы по совер​шенствованию речи младших школьников. Языковой материал призван сформировать первоначальные </w:t>
      </w:r>
      <w:r w:rsidRPr="00C1313E">
        <w:rPr>
          <w:lang w:val="ru-RU"/>
        </w:rPr>
        <w:br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струк​туре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школь​ников направлено на решение практической задачи развития всех видов речевой деятельности, отработку навыков использо​вания усвоенных норм русского литературного языка, речевых норм и правил речевого этикета в процессе устного и письмен​ного общения. Ряд задач по </w:t>
      </w:r>
      <w:r w:rsidRPr="00C1313E">
        <w:rPr>
          <w:lang w:val="ru-RU"/>
        </w:rPr>
        <w:br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 речевой дея​тельности решаются совместно с учебным предметом «Литературное чтение».</w:t>
      </w:r>
    </w:p>
    <w:p w:rsidR="0038245C" w:rsidRDefault="00321296" w:rsidP="003824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Общее число часов, отведённых на изучение «Ру</w:t>
      </w:r>
      <w:r w:rsidR="00130152">
        <w:rPr>
          <w:rFonts w:ascii="Times New Roman" w:eastAsia="Times New Roman" w:hAnsi="Times New Roman"/>
          <w:color w:val="000000"/>
          <w:sz w:val="24"/>
          <w:lang w:val="ru-RU"/>
        </w:rPr>
        <w:t>сского язы​ка», в 1 классе — 136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 ч. </w:t>
      </w:r>
    </w:p>
    <w:p w:rsidR="0038245C" w:rsidRDefault="0038245C" w:rsidP="003824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</w:p>
    <w:p w:rsidR="0038245C" w:rsidRPr="0038245C" w:rsidRDefault="0038245C" w:rsidP="003824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</w:p>
    <w:p w:rsidR="0038245C" w:rsidRPr="0038245C" w:rsidRDefault="0038245C" w:rsidP="0038245C">
      <w:pPr>
        <w:rPr>
          <w:lang w:val="ru-RU"/>
        </w:rPr>
      </w:pPr>
      <w:r w:rsidRPr="0038245C">
        <w:rPr>
          <w:lang w:val="ru-RU"/>
        </w:rPr>
        <w:t xml:space="preserve">ЦЕЛИ ИЗУЧЕНИЯ УЧЕБНОГО ПРЕДМЕТА </w:t>
      </w:r>
      <w:r>
        <w:rPr>
          <w:b/>
          <w:i/>
          <w:lang w:val="ru-RU"/>
        </w:rPr>
        <w:t>«</w:t>
      </w:r>
      <w:r w:rsidRPr="0038245C">
        <w:rPr>
          <w:b/>
          <w:i/>
          <w:lang w:val="ru-RU"/>
        </w:rPr>
        <w:t>РУССКИЙ ЯЗЫК»</w:t>
      </w:r>
    </w:p>
    <w:p w:rsidR="00F113CA" w:rsidRPr="00C1313E" w:rsidRDefault="00321296" w:rsidP="0038245C">
      <w:pPr>
        <w:rPr>
          <w:lang w:val="ru-RU"/>
        </w:rPr>
      </w:pPr>
      <w:r w:rsidRPr="00C1313E">
        <w:rPr>
          <w:lang w:val="ru-RU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дей​ствий на материале русского языка станут фундаментом обучения в основном звене школы, а также будут востребованы в жизни.</w:t>
      </w:r>
    </w:p>
    <w:p w:rsidR="00F113CA" w:rsidRPr="00C1313E" w:rsidRDefault="00321296" w:rsidP="0038245C">
      <w:pPr>
        <w:rPr>
          <w:lang w:val="ru-RU"/>
        </w:rPr>
      </w:pPr>
      <w:r w:rsidRPr="00C1313E">
        <w:rPr>
          <w:lang w:val="ru-RU"/>
        </w:rPr>
        <w:t>Изучение русского языка в начальной школе направлено на достижение следующих целей:</w:t>
      </w:r>
    </w:p>
    <w:p w:rsidR="00F113CA" w:rsidRPr="00C1313E" w:rsidRDefault="00321296" w:rsidP="0038245C">
      <w:pPr>
        <w:rPr>
          <w:lang w:val="ru-RU"/>
        </w:rPr>
      </w:pPr>
      <w:r w:rsidRPr="00C1313E">
        <w:rPr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C1313E">
        <w:rPr>
          <w:rFonts w:ascii="DejaVu Serif" w:eastAsia="DejaVu Serif" w:hAnsi="DejaVu Serif"/>
          <w:lang w:val="ru-RU"/>
        </w:rPr>
        <w:t>‐</w:t>
      </w:r>
      <w:r w:rsidRPr="00C1313E">
        <w:rPr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язы​ка как государственного языка Российской Федерации; пони​</w:t>
      </w:r>
      <w:r w:rsidRPr="00C1313E">
        <w:rPr>
          <w:rFonts w:ascii="DejaVu Serif" w:eastAsia="DejaVu Serif" w:hAnsi="DejaVu Serif"/>
          <w:lang w:val="ru-RU"/>
        </w:rPr>
        <w:t>‐</w:t>
      </w:r>
      <w:r w:rsidRPr="00C1313E">
        <w:rPr>
          <w:lang w:val="ru-RU"/>
        </w:rPr>
        <w:t>мание роли русского языка как языка межнационального об​щения; осознание правильной устной и письменной речи как показателя общей культуры человека;</w:t>
      </w:r>
    </w:p>
    <w:p w:rsidR="00F113CA" w:rsidRPr="00C1313E" w:rsidRDefault="00321296" w:rsidP="0038245C">
      <w:pPr>
        <w:rPr>
          <w:lang w:val="ru-RU"/>
        </w:rPr>
      </w:pPr>
      <w:r w:rsidRPr="00C1313E">
        <w:rPr>
          <w:lang w:val="ru-RU"/>
        </w:rPr>
        <w:t>—  овладение основными видами речевой деятельности на ос​нове первоначальных представлений о нормах современного русского литературного языка: аудированием, говорением, чте​нием, письмом;</w:t>
      </w:r>
    </w:p>
    <w:p w:rsidR="00F113CA" w:rsidRPr="00C1313E" w:rsidRDefault="00321296" w:rsidP="0038245C">
      <w:pPr>
        <w:rPr>
          <w:lang w:val="ru-RU"/>
        </w:rPr>
      </w:pPr>
      <w:r w:rsidRPr="00C1313E">
        <w:rPr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C1313E">
        <w:rPr>
          <w:lang w:val="ru-RU"/>
        </w:rPr>
        <w:br/>
        <w:t>фонетике, графике, лексике, морфе​мике, морфологии и синтаксисе; об основных единицах языка, их признаках и особенностях употребления в речи; использова​ние в речевой деятельности норм современного русского литера​турного языка (орфоэпических, лексических, грамматических, орфографических, пунктуационных) и речевого этикета;</w:t>
      </w:r>
    </w:p>
    <w:p w:rsidR="00F113CA" w:rsidRPr="00C1313E" w:rsidRDefault="00321296" w:rsidP="0038245C">
      <w:pPr>
        <w:rPr>
          <w:lang w:val="ru-RU"/>
        </w:rPr>
      </w:pPr>
      <w:r w:rsidRPr="00C1313E">
        <w:rPr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113CA" w:rsidRPr="00C1313E" w:rsidRDefault="00F113CA">
      <w:pPr>
        <w:rPr>
          <w:lang w:val="ru-RU"/>
        </w:rPr>
        <w:sectPr w:rsidR="00F113CA" w:rsidRPr="00C1313E">
          <w:pgSz w:w="11900" w:h="16840"/>
          <w:pgMar w:top="310" w:right="742" w:bottom="1440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F113CA" w:rsidRPr="00C1313E" w:rsidRDefault="00F113CA">
      <w:pPr>
        <w:autoSpaceDE w:val="0"/>
        <w:autoSpaceDN w:val="0"/>
        <w:spacing w:after="78" w:line="220" w:lineRule="exact"/>
        <w:rPr>
          <w:lang w:val="ru-RU"/>
        </w:rPr>
      </w:pPr>
    </w:p>
    <w:p w:rsidR="00F113CA" w:rsidRPr="00C1313E" w:rsidRDefault="00321296">
      <w:pPr>
        <w:autoSpaceDE w:val="0"/>
        <w:autoSpaceDN w:val="0"/>
        <w:spacing w:after="0" w:line="230" w:lineRule="auto"/>
        <w:rPr>
          <w:lang w:val="ru-RU"/>
        </w:rPr>
      </w:pP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F113CA" w:rsidRPr="00C1313E" w:rsidRDefault="00321296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>Обучение грамоте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Составление небольших рассказов повествовательного харак​тера по серии сюжетных картинок, материалам собственных игр, занятий, наблюдений. Понимание текста при его прослушивании и при самостоя​тельном чтении вслух.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Слово и предложение 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</w:t>
      </w:r>
      <w:proofErr w:type="gramStart"/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и  количе​ства</w:t>
      </w:r>
      <w:proofErr w:type="gramEnd"/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звуков. Сопоставление слов, различающихся одним или несколькими звуками. Звуковой анализ слова, работа со звуко​выми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Количе​ство слогов в слове. Ударный слог.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твёр​дости — мягкости согласных звуков. Функции букв е, ё, ю, я. Мягкий знак как показатель мягкости предшествующего со​ гласного звука в конце слова. Последовательность букв в русском алфавите.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Чтение 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Слоговое чтение (ориентация на букву, обозначающую глас​ный звук).  Плавное слоговое чтение и чтение целыми словами со скоростью, соответствующей индивидуальному темпу. Чте​ние с </w:t>
      </w:r>
      <w:r w:rsidRPr="00C1313E">
        <w:rPr>
          <w:lang w:val="ru-RU"/>
        </w:rPr>
        <w:br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интонациями и паузами в соответствии со знаками препи​нания. Осознанное чтение слов, </w:t>
      </w:r>
      <w:r w:rsidRPr="00C1313E">
        <w:rPr>
          <w:lang w:val="ru-RU"/>
        </w:rPr>
        <w:br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слова​ми). Орфографическое чтение (проговаривание) как средство самоконтроля при письме под диктовку и при списывании.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Письмо 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пространстве листа в тетради и на простран​стве классной доски. Гигиенические требования, которые необ​ходимо соблюдать во время </w:t>
      </w:r>
      <w:proofErr w:type="gramStart"/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письма.Начертание</w:t>
      </w:r>
      <w:proofErr w:type="gramEnd"/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 письменных прописных и строчных букв. Пись​мо букв, буквосочетаний, слогов, слов, предложений с соблюде​нием </w:t>
      </w:r>
      <w:r w:rsidRPr="00C1313E">
        <w:rPr>
          <w:lang w:val="ru-RU"/>
        </w:rPr>
        <w:br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гигиенических норм. Письмо разборчивым, аккуратным почерком. Письмо под диктовку слов и предложений, написа​ние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 раздельное написа​ние слов; обозначение гласных после шипящих в сочетаниях жи, ши (в положении под ударением), ча, ща, чу, щу; пропис​ная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38245C" w:rsidRDefault="0038245C">
      <w:pPr>
        <w:autoSpaceDE w:val="0"/>
        <w:autoSpaceDN w:val="0"/>
        <w:spacing w:before="190" w:after="0" w:line="230" w:lineRule="auto"/>
        <w:ind w:left="180"/>
        <w:rPr>
          <w:rFonts w:ascii="Times New Roman" w:eastAsia="Times New Roman" w:hAnsi="Times New Roman"/>
          <w:b/>
          <w:color w:val="0F0F50"/>
          <w:sz w:val="24"/>
          <w:lang w:val="ru-RU"/>
        </w:rPr>
      </w:pPr>
    </w:p>
    <w:p w:rsidR="00F113CA" w:rsidRDefault="00F113CA">
      <w:pPr>
        <w:rPr>
          <w:lang w:val="ru-RU"/>
        </w:rPr>
      </w:pPr>
    </w:p>
    <w:p w:rsidR="0038245C" w:rsidRPr="00C1313E" w:rsidRDefault="0038245C">
      <w:pPr>
        <w:rPr>
          <w:lang w:val="ru-RU"/>
        </w:rPr>
        <w:sectPr w:rsidR="0038245C" w:rsidRPr="00C1313E">
          <w:pgSz w:w="11900" w:h="16840"/>
          <w:pgMar w:top="298" w:right="650" w:bottom="3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113CA" w:rsidRPr="00C1313E" w:rsidRDefault="00F113CA">
      <w:pPr>
        <w:autoSpaceDE w:val="0"/>
        <w:autoSpaceDN w:val="0"/>
        <w:spacing w:after="72" w:line="220" w:lineRule="exact"/>
        <w:rPr>
          <w:lang w:val="ru-RU"/>
        </w:rPr>
      </w:pPr>
    </w:p>
    <w:p w:rsidR="0038245C" w:rsidRDefault="0038245C">
      <w:pPr>
        <w:autoSpaceDE w:val="0"/>
        <w:autoSpaceDN w:val="0"/>
        <w:spacing w:after="0" w:line="262" w:lineRule="auto"/>
        <w:ind w:left="180" w:right="2016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8245C" w:rsidRDefault="0038245C">
      <w:pPr>
        <w:autoSpaceDE w:val="0"/>
        <w:autoSpaceDN w:val="0"/>
        <w:spacing w:after="0" w:line="262" w:lineRule="auto"/>
        <w:ind w:left="180" w:right="2016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8245C" w:rsidRDefault="0038245C">
      <w:pPr>
        <w:autoSpaceDE w:val="0"/>
        <w:autoSpaceDN w:val="0"/>
        <w:spacing w:after="0" w:line="262" w:lineRule="auto"/>
        <w:ind w:left="180" w:right="2016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38245C">
        <w:rPr>
          <w:rFonts w:ascii="Times New Roman" w:eastAsia="Times New Roman" w:hAnsi="Times New Roman"/>
          <w:b/>
          <w:color w:val="000000"/>
          <w:sz w:val="24"/>
          <w:lang w:val="ru-RU"/>
        </w:rPr>
        <w:t>СИСТЕМАТИЧЕСКИЙ КУРС</w:t>
      </w:r>
    </w:p>
    <w:p w:rsidR="0038245C" w:rsidRDefault="0038245C">
      <w:pPr>
        <w:autoSpaceDE w:val="0"/>
        <w:autoSpaceDN w:val="0"/>
        <w:spacing w:after="0" w:line="262" w:lineRule="auto"/>
        <w:ind w:left="180" w:right="2016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113CA" w:rsidRPr="00C1313E" w:rsidRDefault="00321296">
      <w:pPr>
        <w:autoSpaceDE w:val="0"/>
        <w:autoSpaceDN w:val="0"/>
        <w:spacing w:after="0" w:line="262" w:lineRule="auto"/>
        <w:ind w:left="180" w:right="2016"/>
        <w:rPr>
          <w:lang w:val="ru-RU"/>
        </w:rPr>
      </w:pP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C1313E">
        <w:rPr>
          <w:lang w:val="ru-RU"/>
        </w:rPr>
        <w:br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Язык как основное средство человеческого общения.  Цели и ситуации общения.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Звуки речи. Гласные и согласные звуки, их различение. Уда​рение в слове. Гласные ударные и безударные. Твёрдые и мяг​кие согласные звуки, их различение. Звонкие и глухие соглас​ные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последова​тельность. Использование алфавита для </w:t>
      </w:r>
      <w:r w:rsidRPr="00C1313E">
        <w:rPr>
          <w:lang w:val="ru-RU"/>
        </w:rPr>
        <w:br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упорядочения списка слов.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C1313E">
        <w:rPr>
          <w:lang w:val="ru-RU"/>
        </w:rPr>
        <w:br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современного русского литературного языка (на ограниченном перечне слов, отрабатываемом в учеб​</w:t>
      </w:r>
      <w:r w:rsidRPr="00C1313E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нике).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Предложение как единица языка (ознакомление). Слово, предложение (наблюдение над сходством и различи​ем). Установление связи слов в предложении при помощи смыс​ловых вопросов.</w:t>
      </w:r>
    </w:p>
    <w:p w:rsidR="00F113CA" w:rsidRPr="00C1313E" w:rsidRDefault="00321296">
      <w:pPr>
        <w:autoSpaceDE w:val="0"/>
        <w:autoSpaceDN w:val="0"/>
        <w:spacing w:before="70" w:after="0" w:line="230" w:lineRule="auto"/>
        <w:rPr>
          <w:lang w:val="ru-RU"/>
        </w:rPr>
      </w:pP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Восстановление деформированных предложений. Составле​ние предложений из набора форм слов.</w:t>
      </w:r>
    </w:p>
    <w:p w:rsidR="00F113CA" w:rsidRPr="00C1313E" w:rsidRDefault="00321296">
      <w:pPr>
        <w:autoSpaceDE w:val="0"/>
        <w:autoSpaceDN w:val="0"/>
        <w:spacing w:before="190" w:after="0" w:line="262" w:lineRule="auto"/>
        <w:ind w:left="180" w:right="6048"/>
        <w:rPr>
          <w:lang w:val="ru-RU"/>
        </w:rPr>
      </w:pP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C1313E">
        <w:rPr>
          <w:lang w:val="ru-RU"/>
        </w:rPr>
        <w:br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F113CA" w:rsidRPr="00C1313E" w:rsidRDefault="0032129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раздельное написание слов в предложении;</w:t>
      </w:r>
    </w:p>
    <w:p w:rsidR="00F113CA" w:rsidRPr="00C1313E" w:rsidRDefault="00321296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прописная буква в начале предложения и в именах собствен​ных: в именах и фамилиях людей, кличках животных;</w:t>
      </w:r>
    </w:p>
    <w:p w:rsidR="00F113CA" w:rsidRPr="00C1313E" w:rsidRDefault="0032129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перенос слов (без учёта морфемного членения слова);</w:t>
      </w:r>
    </w:p>
    <w:p w:rsidR="00F113CA" w:rsidRPr="00C1313E" w:rsidRDefault="00321296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гласные после шипящих в сочетаниях жи, ши (в положении под ударением), ча, ща, чу, щу;</w:t>
      </w:r>
    </w:p>
    <w:p w:rsidR="00F113CA" w:rsidRPr="00C1313E" w:rsidRDefault="0032129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сочетания чк, чн;</w:t>
      </w:r>
    </w:p>
    <w:p w:rsidR="00F113CA" w:rsidRPr="00C1313E" w:rsidRDefault="00321296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слова с непроверяемыми гласными и согласными (перечень слов в орфографическом словаре учебника);</w:t>
      </w:r>
    </w:p>
    <w:p w:rsidR="00F113CA" w:rsidRPr="00C1313E" w:rsidRDefault="0032129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знаки препинания в конце предложения: точка, вопроситель​ный и восклицательный знаки. Алгоритм списывания текста.</w:t>
      </w:r>
    </w:p>
    <w:p w:rsidR="00F113CA" w:rsidRPr="0038245C" w:rsidRDefault="00321296" w:rsidP="0038245C">
      <w:pPr>
        <w:tabs>
          <w:tab w:val="left" w:pos="180"/>
        </w:tabs>
        <w:autoSpaceDE w:val="0"/>
        <w:autoSpaceDN w:val="0"/>
        <w:spacing w:before="178" w:after="0" w:line="271" w:lineRule="auto"/>
        <w:ind w:right="576"/>
        <w:rPr>
          <w:rFonts w:ascii="Times New Roman" w:eastAsia="Times New Roman" w:hAnsi="Times New Roman"/>
          <w:color w:val="000000"/>
          <w:sz w:val="24"/>
          <w:lang w:val="ru-RU"/>
        </w:rPr>
      </w:pPr>
      <w:r w:rsidRPr="00C1313E">
        <w:rPr>
          <w:lang w:val="ru-RU"/>
        </w:rPr>
        <w:lastRenderedPageBreak/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об​щение. Ситуации устного общения</w:t>
      </w:r>
      <w:r w:rsidR="0038245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38245C" w:rsidRPr="0038245C">
        <w:rPr>
          <w:rFonts w:ascii="Times New Roman" w:eastAsia="Times New Roman" w:hAnsi="Times New Roman"/>
          <w:color w:val="000000"/>
          <w:sz w:val="24"/>
          <w:lang w:val="ru-RU"/>
        </w:rPr>
        <w:t>(чтение диалогов по ролям, просмотр видеоматериалов, прослушивание аудиозаписи). 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113CA" w:rsidRPr="00C1313E" w:rsidRDefault="00F113CA">
      <w:pPr>
        <w:rPr>
          <w:lang w:val="ru-RU"/>
        </w:rPr>
        <w:sectPr w:rsidR="00F113CA" w:rsidRPr="00C1313E">
          <w:pgSz w:w="11900" w:h="16840"/>
          <w:pgMar w:top="292" w:right="676" w:bottom="444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F113CA" w:rsidRPr="00C1313E" w:rsidRDefault="00F113CA">
      <w:pPr>
        <w:autoSpaceDE w:val="0"/>
        <w:autoSpaceDN w:val="0"/>
        <w:spacing w:after="66" w:line="220" w:lineRule="exact"/>
        <w:rPr>
          <w:lang w:val="ru-RU"/>
        </w:rPr>
      </w:pPr>
    </w:p>
    <w:p w:rsidR="00F113CA" w:rsidRPr="00C1313E" w:rsidRDefault="00321296">
      <w:pPr>
        <w:autoSpaceDE w:val="0"/>
        <w:autoSpaceDN w:val="0"/>
        <w:spacing w:after="0" w:line="271" w:lineRule="auto"/>
        <w:rPr>
          <w:lang w:val="ru-RU"/>
        </w:rPr>
      </w:pP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(чтение диалогов по ролям, просмотр видеоматериалов, прослушивание аудиозаписи). Нормы речевого этикета в ситуациях учебного и бытового об​щения (приветствие, прощание, извинение, благодарность, об​ращение с просьбой).</w:t>
      </w:r>
    </w:p>
    <w:p w:rsidR="00F113CA" w:rsidRPr="00C1313E" w:rsidRDefault="00F113CA">
      <w:pPr>
        <w:rPr>
          <w:lang w:val="ru-RU"/>
        </w:rPr>
        <w:sectPr w:rsidR="00F113CA" w:rsidRPr="00C1313E">
          <w:pgSz w:w="11900" w:h="16840"/>
          <w:pgMar w:top="286" w:right="1238" w:bottom="1440" w:left="666" w:header="720" w:footer="720" w:gutter="0"/>
          <w:cols w:space="720" w:equalWidth="0">
            <w:col w:w="9996" w:space="0"/>
          </w:cols>
          <w:docGrid w:linePitch="360"/>
        </w:sectPr>
      </w:pPr>
    </w:p>
    <w:p w:rsidR="00F113CA" w:rsidRPr="00C1313E" w:rsidRDefault="00F113CA">
      <w:pPr>
        <w:autoSpaceDE w:val="0"/>
        <w:autoSpaceDN w:val="0"/>
        <w:spacing w:after="78" w:line="220" w:lineRule="exact"/>
        <w:rPr>
          <w:lang w:val="ru-RU"/>
        </w:rPr>
      </w:pPr>
    </w:p>
    <w:p w:rsidR="00F113CA" w:rsidRPr="00C1313E" w:rsidRDefault="00321296">
      <w:pPr>
        <w:autoSpaceDE w:val="0"/>
        <w:autoSpaceDN w:val="0"/>
        <w:spacing w:after="0" w:line="230" w:lineRule="auto"/>
        <w:rPr>
          <w:lang w:val="ru-RU"/>
        </w:rPr>
      </w:pP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Изучение русского языка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F113CA" w:rsidRPr="00C1313E" w:rsidRDefault="00321296">
      <w:pPr>
        <w:autoSpaceDE w:val="0"/>
        <w:autoSpaceDN w:val="0"/>
        <w:spacing w:before="382" w:after="0" w:line="230" w:lineRule="auto"/>
        <w:rPr>
          <w:lang w:val="ru-RU"/>
        </w:rPr>
      </w:pP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осознание своей этнокультурной и российской граждан​ской идентичности, понимание роли русского языка как государственного языка Российской Федерации и языка межнацио​нального общения народов России;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сопричастность к прошлому, настоящему и будущему сво​ей страны и родного края, в том числе через обсуждение ситуаций при работе с художественными произведениями;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первоначальные представления о человеке как члене об​щества, о правах и ответственности, уважении и достоинстве человека, о нравственно​этических нормах поведения и прави​лах </w:t>
      </w:r>
      <w:r w:rsidRPr="00C1313E">
        <w:rPr>
          <w:lang w:val="ru-RU"/>
        </w:rPr>
        <w:br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проявление сопереживания, уважения и доброжелатель​ ности, в том числе с использованием адекватных языковых средств для выражения своего состояния и чувств;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художе​ственной деятельности, в том числе в искусстве слова; осозна​ние важности русского языка как средства общения и самовы​ражения; </w:t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здо​ровью, проявляющееся в выборе приемлемых способов речевого самовыражения и соблюдении норм речевого этикета и пра​вил общения; 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трудо​вой деятельности, интерес к различным профессиям, возника​ющий при обсуждении примеров из художественных произве​дений; 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F113CA" w:rsidRPr="00C1313E" w:rsidRDefault="00F113CA">
      <w:pPr>
        <w:rPr>
          <w:lang w:val="ru-RU"/>
        </w:rPr>
        <w:sectPr w:rsidR="00F113CA" w:rsidRPr="00C1313E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113CA" w:rsidRPr="00C1313E" w:rsidRDefault="00F113CA">
      <w:pPr>
        <w:autoSpaceDE w:val="0"/>
        <w:autoSpaceDN w:val="0"/>
        <w:spacing w:after="78" w:line="220" w:lineRule="exact"/>
        <w:rPr>
          <w:lang w:val="ru-RU"/>
        </w:rPr>
      </w:pPr>
    </w:p>
    <w:p w:rsidR="00F113CA" w:rsidRPr="00C1313E" w:rsidRDefault="00321296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актив​ность и </w:t>
      </w:r>
      <w:r w:rsidRPr="00C1313E">
        <w:rPr>
          <w:lang w:val="ru-RU"/>
        </w:rPr>
        <w:br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F113CA" w:rsidRPr="00C1313E" w:rsidRDefault="00321296">
      <w:pPr>
        <w:autoSpaceDE w:val="0"/>
        <w:autoSpaceDN w:val="0"/>
        <w:spacing w:before="262" w:after="0" w:line="230" w:lineRule="auto"/>
        <w:rPr>
          <w:lang w:val="ru-RU"/>
        </w:rPr>
      </w:pP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грамматиче​ский признак, лексическое значение и др.); устанавливать аналогии языковых единиц;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определённо​му признаку;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находить в языковом материале закономерности и проти​воречия на основе предложенного учителем алгоритма наблюдения; анализировать алгоритм действий при работе с языко​выми единицами, самостоятельно выделять учебные операции при анализе языковых единиц;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фор​мулировать запрос на дополнительную информацию;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причинно​следственные связи в ситуациях наблюдения за языковым материалом, делать выводы.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из​менения языкового объекта, речевой ситуации;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проводить по предложенному плану несложное лингви​стическое мини-​исследование, </w:t>
      </w:r>
      <w:r w:rsidRPr="00C1313E">
        <w:rPr>
          <w:lang w:val="ru-RU"/>
        </w:rPr>
        <w:br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C1313E">
        <w:rPr>
          <w:lang w:val="ru-RU"/>
        </w:rPr>
        <w:br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соблюдать с помощью взрослых (педагогических работни​ков, родителей, законных</w:t>
      </w:r>
    </w:p>
    <w:p w:rsidR="00F113CA" w:rsidRPr="00C1313E" w:rsidRDefault="00F113CA">
      <w:pPr>
        <w:rPr>
          <w:lang w:val="ru-RU"/>
        </w:rPr>
        <w:sectPr w:rsidR="00F113CA" w:rsidRPr="00C1313E">
          <w:pgSz w:w="11900" w:h="16840"/>
          <w:pgMar w:top="298" w:right="660" w:bottom="452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F113CA" w:rsidRPr="00C1313E" w:rsidRDefault="00F113CA">
      <w:pPr>
        <w:autoSpaceDE w:val="0"/>
        <w:autoSpaceDN w:val="0"/>
        <w:spacing w:after="66" w:line="220" w:lineRule="exact"/>
        <w:rPr>
          <w:lang w:val="ru-RU"/>
        </w:rPr>
      </w:pPr>
    </w:p>
    <w:p w:rsidR="00F113CA" w:rsidRPr="00C1313E" w:rsidRDefault="00321296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анализировать и создавать текстовую, видео​, графиче​скую, звуковую информацию в соответствии с учебной зада​чей;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зафиксирован​ную в виде таблиц, схем; самостоятельно создавать схемы, таблицы для представления лингвистической информации.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форми​руются </w:t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C1313E">
        <w:rPr>
          <w:lang w:val="ru-RU"/>
        </w:rPr>
        <w:br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воспринимать и формулировать суждения, выражать эмо​ции в соответствии с целями и условиями общения в знакомой среде;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со​блюдать правила ведения диалоги и дискуссии;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мне​ние;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готовить небольшие публичные выступления о результа​тах парной и групповой работы, о результатах наблюдения, выполненного мини-​исследования, проектного задания;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форми​руются </w:t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F113CA" w:rsidRPr="00C1313E" w:rsidRDefault="00321296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C1313E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C1313E">
        <w:rPr>
          <w:lang w:val="ru-RU"/>
        </w:rPr>
        <w:br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планировать действия по решению учебной задачи для по​лучения результата;—    выстраивать последовательность выбранных действий.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причины успеха/неудач учебной деятель​ности;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C1313E">
        <w:rPr>
          <w:lang w:val="ru-RU"/>
        </w:rPr>
        <w:br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C1313E">
        <w:rPr>
          <w:lang w:val="ru-RU"/>
        </w:rPr>
        <w:br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деятельно​сти одноклассников, объективно оценивать их по предложен​ным критериям.</w:t>
      </w:r>
    </w:p>
    <w:p w:rsidR="00F113CA" w:rsidRPr="00C1313E" w:rsidRDefault="00321296">
      <w:pPr>
        <w:autoSpaceDE w:val="0"/>
        <w:autoSpaceDN w:val="0"/>
        <w:spacing w:before="262" w:after="0" w:line="230" w:lineRule="auto"/>
        <w:rPr>
          <w:lang w:val="ru-RU"/>
        </w:rPr>
      </w:pP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(ин​дивидуальные с учётом участия в коллективных задачах) в стандартной (типовой) ситуации на основе предложенного учи​телем формата планирования, распределения промежуточных шагов и сроков;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F113CA" w:rsidRPr="00C1313E" w:rsidRDefault="00F113CA">
      <w:pPr>
        <w:rPr>
          <w:lang w:val="ru-RU"/>
        </w:rPr>
        <w:sectPr w:rsidR="00F113CA" w:rsidRPr="00C1313E">
          <w:pgSz w:w="11900" w:h="16840"/>
          <w:pgMar w:top="286" w:right="698" w:bottom="36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F113CA" w:rsidRPr="00C1313E" w:rsidRDefault="00F113CA">
      <w:pPr>
        <w:autoSpaceDE w:val="0"/>
        <w:autoSpaceDN w:val="0"/>
        <w:spacing w:after="78" w:line="220" w:lineRule="exact"/>
        <w:rPr>
          <w:lang w:val="ru-RU"/>
        </w:rPr>
      </w:pPr>
    </w:p>
    <w:p w:rsidR="00F113CA" w:rsidRPr="00C1313E" w:rsidRDefault="00321296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C1313E">
        <w:rPr>
          <w:lang w:val="ru-RU"/>
        </w:rPr>
        <w:br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:rsidR="00F113CA" w:rsidRPr="00C1313E" w:rsidRDefault="00321296">
      <w:pPr>
        <w:autoSpaceDE w:val="0"/>
        <w:autoSpaceDN w:val="0"/>
        <w:spacing w:before="262" w:after="0" w:line="230" w:lineRule="auto"/>
        <w:rPr>
          <w:lang w:val="ru-RU"/>
        </w:rPr>
      </w:pP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113CA" w:rsidRPr="00C1313E" w:rsidRDefault="00321296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C131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первом классе 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различать слово и предложение; вычленять слова из пред​ложений;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вычленять звуки из слова;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различать гласные и согласные звуки (в том числе разли​чать в слове согласный звук [й’] и гласный звук [и]);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различать ударные и безударные гласные звуки;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различать согласные звуки: мягкие и твёрдые, звонкие и глухие (вне слова и в слове);</w:t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 различать понятия «звук» и «буква»;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обозначать на письме мягкость согласных звуков буквами </w:t>
      </w:r>
      <w:r w:rsidRPr="00C1313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1313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1313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1313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 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и буквой </w:t>
      </w:r>
      <w:r w:rsidRPr="00C1313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в конце слова;</w:t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правильно называть буквы русского алфавита; использо​вать знание последовательности букв русского алфавита для упорядочения небольшого списка слов;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писать аккуратным разборчивым почерком без искаже​ний прописные и строчные буквы, соединения букв, слова;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применять изученные правила правописания: раздельное написание слов в предложении; знаки препинания в конце пред​ложения: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сло​гам (простые случаи: слова из слогов типа «согласный + глас​ный»); гласные после шипящих в сочетаниях </w:t>
      </w:r>
      <w:r w:rsidRPr="00C1313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1313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ши 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(в положе​нии под ударением), </w:t>
      </w:r>
      <w:r w:rsidRPr="00C1313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ча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1313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ща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1313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чу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1313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щу</w:t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; непроверяемые гласные и согласные (перечень слов в орфографическом словаре учебника);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правильно списывать (без пропусков и искажений букв) слова и предложения, тексты объёмом не более 25 слов;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писать под диктовку (без пропусков и искажений букв) слова, предложения из  3—5  слов, тексты  объёмом  не  более 20 слов, правописание которых не расходится с произношением;</w:t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находить и исправлять ошибки на изученные правила, описки;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понимать прослушанный текст;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читать вслух и про себя (с пониманием) короткие тексты с соблюдением интонации и пауз в соответствии со знаками пре​пинания в конце предложения;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находить в тексте слова, значение которых требует уточ​нения;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предложение из набора форм слов;</w:t>
      </w:r>
      <w:r w:rsidRPr="00C1313E">
        <w:rPr>
          <w:lang w:val="ru-RU"/>
        </w:rPr>
        <w:br/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  устно составлять текст из 3—5 предложений по сюжет​ным картинкам и наблюдениям;</w:t>
      </w:r>
      <w:r w:rsidRPr="00C1313E">
        <w:rPr>
          <w:lang w:val="ru-RU"/>
        </w:rPr>
        <w:tab/>
      </w:r>
      <w:r w:rsidRPr="00C1313E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изученные понятия в процессе решения учебных задач.</w:t>
      </w:r>
    </w:p>
    <w:p w:rsidR="00F113CA" w:rsidRPr="00C1313E" w:rsidRDefault="00F113CA">
      <w:pPr>
        <w:rPr>
          <w:lang w:val="ru-RU"/>
        </w:rPr>
        <w:sectPr w:rsidR="00F113CA" w:rsidRPr="00C1313E">
          <w:pgSz w:w="11900" w:h="16840"/>
          <w:pgMar w:top="298" w:right="716" w:bottom="1440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F113CA" w:rsidRPr="00C1313E" w:rsidRDefault="00F113CA">
      <w:pPr>
        <w:autoSpaceDE w:val="0"/>
        <w:autoSpaceDN w:val="0"/>
        <w:spacing w:after="64" w:line="220" w:lineRule="exact"/>
        <w:rPr>
          <w:lang w:val="ru-RU"/>
        </w:rPr>
      </w:pPr>
    </w:p>
    <w:p w:rsidR="00F113CA" w:rsidRDefault="00321296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28"/>
        <w:gridCol w:w="528"/>
        <w:gridCol w:w="1104"/>
        <w:gridCol w:w="1140"/>
        <w:gridCol w:w="806"/>
        <w:gridCol w:w="3758"/>
        <w:gridCol w:w="828"/>
        <w:gridCol w:w="1742"/>
      </w:tblGrid>
      <w:tr w:rsidR="00F113CA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F113CA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3CA" w:rsidRDefault="00F113C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3CA" w:rsidRDefault="00F113CA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3CA" w:rsidRDefault="00F113C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3CA" w:rsidRDefault="00F113C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3CA" w:rsidRDefault="00F113C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3CA" w:rsidRDefault="00F113CA"/>
        </w:tc>
      </w:tr>
      <w:tr w:rsidR="00F113C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F113CA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F113CA" w:rsidRPr="0043063F">
        <w:trPr>
          <w:trHeight w:hRule="exact" w:val="39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картинок, выстроенных в пра​вильной последовательности: анализ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изображённых собы​тий, обсуждение сюжета,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устного рассказа с опорой на картинки; Работа с серией сюжетных картинок с нарушенной последо​вательностью, анализ изображённых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событий, установление правильной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последовательности событий, объяснение ошибки художника, внесение изменений в последователь​</w:t>
            </w:r>
            <w:r w:rsidRPr="00C1313E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ность картинок, составление устного рассказа по восстанов​ленной серии картинок;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небольших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рассказов повествовательного характера (например, рассказ о случаях из школьной жизни и т. д.);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небольших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рассказов опи​сательного характера (например,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описание как результат совместных наблюдений, описание модели звукового состава слова и т. д.); Самостоятельная работа: составление короткого рассказа по опорным словам;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образовательная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онлайн-платформа для школьников, их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родителей и учителей.</w:t>
            </w:r>
          </w:p>
        </w:tc>
      </w:tr>
      <w:tr w:rsidR="00F113CA">
        <w:trPr>
          <w:trHeight w:hRule="exact" w:val="348"/>
        </w:trPr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9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</w:tr>
      <w:tr w:rsidR="00F113C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</w:t>
            </w:r>
          </w:p>
        </w:tc>
      </w:tr>
      <w:tr w:rsidR="00F113CA" w:rsidRPr="0043063F">
        <w:trPr>
          <w:trHeight w:hRule="exact" w:val="26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F113CA" w:rsidRPr="00C1313E" w:rsidRDefault="00321296">
            <w:pPr>
              <w:autoSpaceDE w:val="0"/>
              <w:autoSpaceDN w:val="0"/>
              <w:spacing w:before="20" w:after="0" w:line="245" w:lineRule="auto"/>
              <w:ind w:left="72" w:right="43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Дифференциация близких по акустико-артикуляционным признакам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«Скажи так, как я»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(отрабатывается умение воспроизводить заданный учителем образец интона​ционного выделения звука в слове);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«Есть ли в слове заданный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звук?» (ловить мяч нужно только тогда, когда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ведущий называет слово с заданным звуком,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отрабатывается умение определять наличие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заданного звука в слове);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Игра​соревнование «Кто запомнит больше слов с заданным звуком при прослушивании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подбор слов с заданным звуком;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образовательная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онлайн-платформа для школьников, их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родителей и учителей.</w:t>
            </w:r>
          </w:p>
        </w:tc>
      </w:tr>
    </w:tbl>
    <w:p w:rsidR="00F113CA" w:rsidRPr="00C1313E" w:rsidRDefault="00F113CA">
      <w:pPr>
        <w:autoSpaceDE w:val="0"/>
        <w:autoSpaceDN w:val="0"/>
        <w:spacing w:after="0" w:line="14" w:lineRule="exact"/>
        <w:rPr>
          <w:lang w:val="ru-RU"/>
        </w:rPr>
      </w:pPr>
    </w:p>
    <w:p w:rsidR="00F113CA" w:rsidRPr="00C1313E" w:rsidRDefault="00F113CA">
      <w:pPr>
        <w:rPr>
          <w:lang w:val="ru-RU"/>
        </w:rPr>
        <w:sectPr w:rsidR="00F113CA" w:rsidRPr="00C1313E" w:rsidSect="00346F67">
          <w:pgSz w:w="16840" w:h="11900" w:orient="landscape"/>
          <w:pgMar w:top="940" w:right="666" w:bottom="282" w:left="640" w:header="720" w:footer="720" w:gutter="0"/>
          <w:cols w:space="720" w:equalWidth="0">
            <w:col w:w="15892" w:space="0"/>
          </w:cols>
          <w:docGrid w:linePitch="360"/>
        </w:sectPr>
      </w:pPr>
    </w:p>
    <w:p w:rsidR="00F113CA" w:rsidRPr="00C1313E" w:rsidRDefault="00F113C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28"/>
        <w:gridCol w:w="528"/>
        <w:gridCol w:w="1104"/>
        <w:gridCol w:w="1140"/>
        <w:gridCol w:w="806"/>
        <w:gridCol w:w="3758"/>
        <w:gridCol w:w="828"/>
        <w:gridCol w:w="1742"/>
      </w:tblGrid>
      <w:tr w:rsidR="00F113CA" w:rsidRPr="0043063F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последовательности звуков в слове и количества звуков.</w:t>
            </w:r>
          </w:p>
          <w:p w:rsidR="00F113CA" w:rsidRPr="00C1313E" w:rsidRDefault="00321296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Сопоставление слов, различающихся одним или несколькими звуками.</w:t>
            </w:r>
          </w:p>
          <w:p w:rsidR="00F113CA" w:rsidRPr="00C1313E" w:rsidRDefault="00321296">
            <w:pPr>
              <w:autoSpaceDE w:val="0"/>
              <w:autoSpaceDN w:val="0"/>
              <w:spacing w:before="20" w:after="0" w:line="247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«Есть ли в слове заданный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звук?» (ловить мяч нужно только тогда, когда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ведущий называет слово с заданным звуком,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отрабатывается умение определять наличие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заданного звука в слове);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Игра​соревнование «Кто запомнит больше слов с заданным звуком при прослушивании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слов с заданным звуком;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моделью: выбрать нужную модель в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зависимости от места заданного звука в слове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(начало, середина, конец слова);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группировка слов по первому звуку(по последнему звуку), по наличию близких в акустико-артикуляционном отношении звуков ([н] —[м], [р] — [л], [с] — [ш] и др.);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образовательная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онлайн-платформа для школьников, их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родителей и учителей.</w:t>
            </w:r>
          </w:p>
        </w:tc>
      </w:tr>
      <w:tr w:rsidR="00F113CA" w:rsidRPr="0043063F">
        <w:trPr>
          <w:trHeight w:hRule="exact" w:val="32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 и безударных. Ударный слог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«Есть ли в слове заданный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звук?» (ловить мяч нужно только тогда, когда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ведущий называет слово с заданным звуком,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отрабатывается умение определять наличие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заданного звука в слове);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Игра​соревнование «Кто запомнит больше слов с заданным звуком при прослушивании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слов с заданным звуком;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моделью: выбрать нужную модель в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зависимости от места заданного звука в слове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(начало, середина, конец слова);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группировка слов по первому звуку(по последнему звуку), по наличию близких в акустико-артикуляционном отношении звуков ([н] —[м], [р] — [л], [с] — [ш] и др.);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образовательная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онлайн-платформа для школьников, их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родителей и учителей.</w:t>
            </w:r>
          </w:p>
        </w:tc>
      </w:tr>
      <w:tr w:rsidR="00F113CA" w:rsidRPr="0043063F">
        <w:trPr>
          <w:trHeight w:hRule="exact" w:val="20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Твёрдость и мягкость согласных звуков как смыслоразличительная функция.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 твёрдых и мягких согласных звуков.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слов с заданным звуком;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моделью: выбрать нужную модель в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зависимости от места заданного звука в слове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(начало, середина, конец слова);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группировка слов по первому звуку(по последнему звуку), по наличию близких в акустико-артикуляционном отношении звуков ([н] —[м], [р] — [л], [с] — [ш] и др.);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«Живые звуки»: моделирование звукового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состава слова в игровых ситуациях;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образовательная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онлайн-платформа для школьников, их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родителей и учителей.</w:t>
            </w:r>
          </w:p>
        </w:tc>
      </w:tr>
    </w:tbl>
    <w:p w:rsidR="00F113CA" w:rsidRPr="00C1313E" w:rsidRDefault="00F113CA">
      <w:pPr>
        <w:autoSpaceDE w:val="0"/>
        <w:autoSpaceDN w:val="0"/>
        <w:spacing w:after="0" w:line="14" w:lineRule="exact"/>
        <w:rPr>
          <w:lang w:val="ru-RU"/>
        </w:rPr>
      </w:pPr>
    </w:p>
    <w:p w:rsidR="00F113CA" w:rsidRPr="00C1313E" w:rsidRDefault="00F113CA">
      <w:pPr>
        <w:rPr>
          <w:lang w:val="ru-RU"/>
        </w:rPr>
        <w:sectPr w:rsidR="00F113CA" w:rsidRPr="00C1313E" w:rsidSect="00346F67">
          <w:pgSz w:w="16840" w:h="11900" w:orient="landscape"/>
          <w:pgMar w:top="1384" w:right="666" w:bottom="284" w:left="640" w:header="720" w:footer="720" w:gutter="0"/>
          <w:cols w:space="720" w:equalWidth="0">
            <w:col w:w="15890" w:space="0"/>
          </w:cols>
          <w:docGrid w:linePitch="360"/>
        </w:sectPr>
      </w:pPr>
    </w:p>
    <w:p w:rsidR="00F113CA" w:rsidRPr="00C1313E" w:rsidRDefault="00F113C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28"/>
        <w:gridCol w:w="528"/>
        <w:gridCol w:w="1104"/>
        <w:gridCol w:w="1140"/>
        <w:gridCol w:w="806"/>
        <w:gridCol w:w="3758"/>
        <w:gridCol w:w="828"/>
        <w:gridCol w:w="1742"/>
      </w:tblGrid>
      <w:tr w:rsidR="00F113CA" w:rsidRPr="0043063F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Дифференциация парных по твёрдости — мягкости согласных звуков. Дифференциация парных по звонкости — глухости звуков (без введения терминов «звонкость», «глухость»).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Игра​соревнование «Кто запомнит больше слов с заданным звуком при прослушивании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подбор слов с заданным звуком; Работа с моделью: выбрать нужную модель в зависимости от места заданного звука в слове (начало, середина, конец слова);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образовательная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онлайн-платформа для школьников, их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родителей и учителей.</w:t>
            </w:r>
          </w:p>
        </w:tc>
      </w:tr>
      <w:tr w:rsidR="00F113CA" w:rsidRPr="0043063F">
        <w:trPr>
          <w:trHeight w:hRule="exact" w:val="19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F113CA" w:rsidRPr="00C1313E" w:rsidRDefault="00321296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Деление слов на слоги (простые однозначные случаи)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Игра​соревнование «Кто запомнит больше слов с заданным звуком при прослушивании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подбор слов с заданным звуком;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образовательная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онлайн-платформа для школьников, их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родителей и учителей.</w:t>
            </w:r>
          </w:p>
        </w:tc>
      </w:tr>
      <w:tr w:rsidR="00F113CA">
        <w:trPr>
          <w:trHeight w:hRule="exact" w:val="348"/>
        </w:trPr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9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</w:tr>
      <w:tr w:rsidR="00F113CA" w:rsidRPr="0043063F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 w:rsidRPr="00C1313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Письмо. Орфография и пунктуация</w:t>
            </w:r>
          </w:p>
        </w:tc>
      </w:tr>
      <w:tr w:rsidR="00F113CA" w:rsidRPr="0043063F">
        <w:trPr>
          <w:trHeight w:hRule="exact" w:val="188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1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4" w:after="0" w:line="250" w:lineRule="auto"/>
              <w:ind w:left="72" w:right="288"/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мелкой моторики пальцев и движения руки. Развитие умения ориентироваться на пространстве листа в тетради и на пространстве классной доски.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Усвоение гигиенических требований, которые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необходимо соблюдать во время письма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4" w:after="0" w:line="254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«Конструктор букв»,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направленное на составление буквы из элементов; Моделирование (из пластилина, из проволоки) букв; Игровое упражнение «Назови букву», направленное на различение букв, имеющих оптическое 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кинетическое сходство;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«Что случилось с буквой»: анализ деформированных букв, определение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недостающих элементов;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4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образовательная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онлайн-платформа для школьников, их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родителей и учителей.</w:t>
            </w:r>
          </w:p>
        </w:tc>
      </w:tr>
      <w:tr w:rsidR="00F113CA" w:rsidRPr="0043063F">
        <w:trPr>
          <w:trHeight w:hRule="exact" w:val="31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«Конструктор букв»,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направленное на составление буквы из элементов; Моделирование (из пластилина, из проволоки) букв; Игровое упражнение «Назови букву», направленное на различение букв, имеющих оптическое 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кинетическое сходство;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«Что случилось с буквой»: анализ деформированных букв, определение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недостающих элементов;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контролировать правильность написа​ния буквы, сравнивать свои буквы с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предложенным образцом;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предложений, состоящих из трёх — пяти слов со звуками в сильной позиции;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образовательная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онлайн-платформа для школьников, их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родителей и учителей.</w:t>
            </w:r>
          </w:p>
        </w:tc>
      </w:tr>
    </w:tbl>
    <w:p w:rsidR="00F113CA" w:rsidRPr="00C1313E" w:rsidRDefault="00F113CA">
      <w:pPr>
        <w:autoSpaceDE w:val="0"/>
        <w:autoSpaceDN w:val="0"/>
        <w:spacing w:after="0" w:line="14" w:lineRule="exact"/>
        <w:rPr>
          <w:lang w:val="ru-RU"/>
        </w:rPr>
      </w:pPr>
    </w:p>
    <w:p w:rsidR="00F113CA" w:rsidRPr="00C1313E" w:rsidRDefault="00F113CA">
      <w:pPr>
        <w:rPr>
          <w:lang w:val="ru-RU"/>
        </w:rPr>
        <w:sectPr w:rsidR="00F113CA" w:rsidRPr="00C1313E" w:rsidSect="00346F67">
          <w:pgSz w:w="16840" w:h="11900" w:orient="landscape"/>
          <w:pgMar w:top="574" w:right="666" w:bottom="284" w:left="640" w:header="720" w:footer="720" w:gutter="0"/>
          <w:cols w:space="720" w:equalWidth="0">
            <w:col w:w="15890" w:space="0"/>
          </w:cols>
          <w:docGrid w:linePitch="360"/>
        </w:sectPr>
      </w:pPr>
    </w:p>
    <w:p w:rsidR="00F113CA" w:rsidRPr="00C1313E" w:rsidRDefault="00F113C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28"/>
        <w:gridCol w:w="528"/>
        <w:gridCol w:w="1104"/>
        <w:gridCol w:w="1140"/>
        <w:gridCol w:w="806"/>
        <w:gridCol w:w="3758"/>
        <w:gridCol w:w="828"/>
        <w:gridCol w:w="1742"/>
      </w:tblGrid>
      <w:tr w:rsidR="00F113CA" w:rsidRPr="0043063F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«Конструктор букв»,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направленное на составление буквы из элементов; Моделирование (из пластилина, из проволоки) букв; Игровое упражнение «Назови букву», направленное на различение букв, имеющих оптическое 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кинетическое сходство;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«Что случилось с буквой»: анализ деформированных букв, определение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недостающих элементов;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образовательная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онлайн-платформа для школьников, их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родителей и учителей.</w:t>
            </w:r>
          </w:p>
        </w:tc>
      </w:tr>
      <w:tr w:rsidR="00F113CA" w:rsidRPr="0043063F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80" w:after="0" w:line="245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80" w:after="0" w:line="254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(из пластилина, из проволоки) букв; Игровое упражнение «Назови букву», направленное на различение букв, имеющих оптическое 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кинетическое сходство;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«Что случилось с буквой»: анализ деформированных букв, определение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недостающих элементов;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контролировать правильность написа​ния буквы, сравнивать свои буквы с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предложенным образцом;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предложений, состоящих из трёх — пяти слов со звуками в сильной позиции;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80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образовательная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онлайн-платформа для школьников, их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родителей и учителей.</w:t>
            </w:r>
          </w:p>
        </w:tc>
      </w:tr>
      <w:tr w:rsidR="00F113CA" w:rsidRPr="0043063F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буквосочетания​ ми ча, ща, чу, щу, жи, ши;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запись предложения, составленного из набора слов, с правильным оформлением начала и конца предложе​ния, с соблюдением пробелов между словами;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gramota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Сайт «Я иду на урок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русского языка» 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версия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</w:t>
            </w:r>
          </w:p>
        </w:tc>
      </w:tr>
      <w:tr w:rsidR="00F113CA" w:rsidRPr="0043063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обозначение гласных после шипящих в сочетаниях </w:t>
            </w:r>
            <w:r w:rsidRPr="00C1313E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жи, ши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употребления заглавной буквы;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собственных на заданную букву;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gramota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Сайт «Я иду на урок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русского языка» 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версия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</w:t>
            </w:r>
          </w:p>
        </w:tc>
      </w:tr>
      <w:tr w:rsidR="00F113CA" w:rsidRPr="0043063F">
        <w:trPr>
          <w:trHeight w:hRule="exact" w:val="2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ч</w:t>
            </w:r>
            <w:r w:rsidRPr="00C1313E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а, ща, чу, щу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составленного из набора слов, с правильным оформлением начала и конца предложе​ния, с соблюдением пробелов между словами;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употребления заглавной буквы;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собственных на заданную букву;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и запись под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диктовку с применением изученных правил;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gramota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Сайт «Я иду на урок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русского языка» 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версия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</w:t>
            </w:r>
          </w:p>
        </w:tc>
      </w:tr>
    </w:tbl>
    <w:p w:rsidR="00F113CA" w:rsidRPr="00C1313E" w:rsidRDefault="00F113CA">
      <w:pPr>
        <w:autoSpaceDE w:val="0"/>
        <w:autoSpaceDN w:val="0"/>
        <w:spacing w:after="0" w:line="14" w:lineRule="exact"/>
        <w:rPr>
          <w:lang w:val="ru-RU"/>
        </w:rPr>
      </w:pPr>
    </w:p>
    <w:p w:rsidR="00F113CA" w:rsidRPr="00C1313E" w:rsidRDefault="00F113CA">
      <w:pPr>
        <w:rPr>
          <w:lang w:val="ru-RU"/>
        </w:rPr>
        <w:sectPr w:rsidR="00F113CA" w:rsidRPr="00C1313E" w:rsidSect="00346F67">
          <w:pgSz w:w="16840" w:h="11900" w:orient="landscape"/>
          <w:pgMar w:top="1042" w:right="666" w:bottom="284" w:left="640" w:header="720" w:footer="720" w:gutter="0"/>
          <w:cols w:space="720" w:equalWidth="0">
            <w:col w:w="15890" w:space="0"/>
          </w:cols>
          <w:docGrid w:linePitch="360"/>
        </w:sectPr>
      </w:pPr>
    </w:p>
    <w:p w:rsidR="00F113CA" w:rsidRPr="00C1313E" w:rsidRDefault="00F113C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28"/>
        <w:gridCol w:w="528"/>
        <w:gridCol w:w="1104"/>
        <w:gridCol w:w="1140"/>
        <w:gridCol w:w="806"/>
        <w:gridCol w:w="3758"/>
        <w:gridCol w:w="828"/>
        <w:gridCol w:w="1742"/>
      </w:tblGrid>
      <w:tr w:rsidR="00F113CA" w:rsidRPr="0043063F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составленного из набора слов, с правильным оформлением начала и конца предложе​ния, с соблюдением пробелов между словами;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употребления заглавной буквы;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собственных на заданную букву;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и запись под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диктовку с применением изученных правил;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gramota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Сайт «Я иду на урок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русского языка» 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версия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</w:t>
            </w:r>
          </w:p>
        </w:tc>
      </w:tr>
      <w:tr w:rsidR="00F113CA" w:rsidRPr="0043063F">
        <w:trPr>
          <w:trHeight w:hRule="exact" w:val="2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составленного из набора слов, с правильным оформлением начала и конца предложе​ния, с соблюдением пробелов между словами;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употребления заглавной буквы;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собственных на заданную букву;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и запись под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диктовку с применением изученных правил;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gramota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Сайт «Я иду на урок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русского языка» 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версия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</w:t>
            </w:r>
          </w:p>
        </w:tc>
      </w:tr>
      <w:tr w:rsidR="00F113CA" w:rsidRPr="0043063F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буквосочетания​ ми ча, ща, чу, щу, жи, ши;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составленного из набора слов, с правильным оформлением начала и конца предложе​ния, с соблюдением пробелов между словами;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употребления заглавной буквы;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собственных на заданную букву;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gramota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Сайт «Я иду на урок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русского языка» 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версия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газеты «Русский язык»</w:t>
            </w:r>
          </w:p>
        </w:tc>
      </w:tr>
      <w:tr w:rsidR="00F113CA">
        <w:trPr>
          <w:trHeight w:hRule="exact" w:val="348"/>
        </w:trPr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70</w:t>
            </w:r>
          </w:p>
        </w:tc>
        <w:tc>
          <w:tcPr>
            <w:tcW w:w="9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</w:tr>
      <w:tr w:rsidR="00F113C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F113CA" w:rsidRPr="0043063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C1313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Общие сведения о языке</w:t>
            </w:r>
          </w:p>
        </w:tc>
      </w:tr>
      <w:tr w:rsidR="00F113CA" w:rsidRPr="0043063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5" w:lineRule="auto"/>
              <w:ind w:left="72" w:right="1440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«Можно ли общаться без помощи языка?»;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формулирование вывода о языке как основном средстве человеческого общения;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gramma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Материалы по теории языка и литературе</w:t>
            </w:r>
          </w:p>
        </w:tc>
      </w:tr>
      <w:tr w:rsidR="00F113CA">
        <w:trPr>
          <w:trHeight w:hRule="exact" w:val="350"/>
        </w:trPr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</w:tr>
      <w:tr w:rsidR="00F113CA">
        <w:trPr>
          <w:trHeight w:hRule="exact" w:val="412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Фонетика</w:t>
            </w:r>
          </w:p>
        </w:tc>
      </w:tr>
    </w:tbl>
    <w:p w:rsidR="00F113CA" w:rsidRDefault="00F113CA">
      <w:pPr>
        <w:autoSpaceDE w:val="0"/>
        <w:autoSpaceDN w:val="0"/>
        <w:spacing w:after="0" w:line="14" w:lineRule="exact"/>
      </w:pPr>
    </w:p>
    <w:p w:rsidR="00F113CA" w:rsidRDefault="00F113CA">
      <w:pPr>
        <w:sectPr w:rsidR="00F113CA" w:rsidSect="00346F67">
          <w:pgSz w:w="16840" w:h="11900" w:orient="landscape"/>
          <w:pgMar w:top="880" w:right="666" w:bottom="284" w:left="640" w:header="720" w:footer="720" w:gutter="0"/>
          <w:cols w:space="720" w:equalWidth="0">
            <w:col w:w="15890" w:space="0"/>
          </w:cols>
          <w:docGrid w:linePitch="360"/>
        </w:sectPr>
      </w:pPr>
    </w:p>
    <w:p w:rsidR="00F113CA" w:rsidRDefault="00F113C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28"/>
        <w:gridCol w:w="528"/>
        <w:gridCol w:w="1104"/>
        <w:gridCol w:w="1140"/>
        <w:gridCol w:w="806"/>
        <w:gridCol w:w="3758"/>
        <w:gridCol w:w="828"/>
        <w:gridCol w:w="1742"/>
      </w:tblGrid>
      <w:tr w:rsidR="00F113CA" w:rsidRPr="0043063F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47" w:lineRule="auto"/>
              <w:ind w:left="72"/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речи. Гласные и согласные звуки, их различение. Ударение в слове. Гласные ударные и безударные.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Твёрдые и мягкие согласные звуки, их различение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установление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основания для сравнения звуков;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характеризовать (устно) звуки по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признакам;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«Объясняем особенности гласных и соглас​ных звуков»;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«Отгадай звук» (определение звука по его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характери​стике);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соотнесение звука (выбирая из ряда предло​женных) и его качественной характеристики; Работа в парах: группировка звуков по заданному основанию;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gramma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Материалы по теории языка и литературе</w:t>
            </w:r>
          </w:p>
        </w:tc>
      </w:tr>
      <w:tr w:rsidR="00F113CA" w:rsidRPr="0043063F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Звонкие и глухие согласные звуки, их различение. Согласный звук</w:t>
            </w:r>
            <w:r w:rsidRPr="00C1313E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 [й’]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гласный звук </w:t>
            </w:r>
            <w:r w:rsidRPr="00C1313E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[и]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Шипящие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[ж], [ш], [ч’], [щ’]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«Придумай слово с заданным звуком»;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установление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основания для сравнения звуков;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характеризовать (устно) звуки по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признакам;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«Объясняем особенности гласных и соглас​ных звуков»;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gramma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Материалы по теории языка и литературе</w:t>
            </w:r>
          </w:p>
        </w:tc>
      </w:tr>
      <w:tr w:rsidR="00F113CA" w:rsidRPr="0043063F">
        <w:trPr>
          <w:trHeight w:hRule="exact" w:val="26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звук»: ведущий кидает мяч и просит привести пример звука (гласного звука; твёрдого согласного; мягкого согласного; звонкого согласного; глухого согласного);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«Придумай слово с заданным звуком»;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установление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основания для сравнения звуков;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характеризовать (устно) звуки по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признакам;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«Объясняем особенности гласных и соглас​ных звуков»;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gramma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Материалы по теории языка и литературе</w:t>
            </w:r>
          </w:p>
        </w:tc>
      </w:tr>
      <w:tr w:rsidR="00F113CA">
        <w:trPr>
          <w:trHeight w:hRule="exact" w:val="348"/>
        </w:trPr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</w:tr>
      <w:tr w:rsidR="00F113CA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</w:tbl>
    <w:p w:rsidR="00F113CA" w:rsidRDefault="00F113CA">
      <w:pPr>
        <w:autoSpaceDE w:val="0"/>
        <w:autoSpaceDN w:val="0"/>
        <w:spacing w:after="0" w:line="14" w:lineRule="exact"/>
      </w:pPr>
    </w:p>
    <w:p w:rsidR="00F113CA" w:rsidRDefault="00F113CA">
      <w:pPr>
        <w:sectPr w:rsidR="00F113CA" w:rsidSect="00346F67">
          <w:pgSz w:w="16840" w:h="11900" w:orient="landscape"/>
          <w:pgMar w:top="1440" w:right="666" w:bottom="284" w:left="640" w:header="720" w:footer="720" w:gutter="0"/>
          <w:cols w:space="720" w:equalWidth="0">
            <w:col w:w="15890" w:space="0"/>
          </w:cols>
          <w:docGrid w:linePitch="360"/>
        </w:sectPr>
      </w:pPr>
    </w:p>
    <w:p w:rsidR="00F113CA" w:rsidRDefault="00F113C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28"/>
        <w:gridCol w:w="528"/>
        <w:gridCol w:w="1104"/>
        <w:gridCol w:w="1140"/>
        <w:gridCol w:w="806"/>
        <w:gridCol w:w="3758"/>
        <w:gridCol w:w="828"/>
        <w:gridCol w:w="1742"/>
      </w:tblGrid>
      <w:tr w:rsidR="00F113CA" w:rsidRPr="0043063F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Различение звуков и букв. Обозначение на письме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твёрдости согласных звуков буквами </w:t>
            </w:r>
            <w:r w:rsidRPr="00C1313E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а, о, у, ы, э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слова с буквой </w:t>
            </w:r>
            <w:r w:rsidRPr="00C1313E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э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Обозначение на письме мягкости согласных звуков буквами </w:t>
            </w:r>
            <w:r w:rsidRPr="00C1313E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я, и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F113CA" w:rsidRPr="00C1313E" w:rsidRDefault="00321296">
            <w:pPr>
              <w:autoSpaceDE w:val="0"/>
              <w:autoSpaceDN w:val="0"/>
              <w:spacing w:before="20" w:after="0" w:line="245" w:lineRule="auto"/>
              <w:ind w:left="72" w:right="86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 </w:t>
            </w:r>
            <w:r w:rsidRPr="00C1313E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Мягкий знак как показатель мягкости предшествующего согласного звука в конце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количества букв;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слогов в слове, объяс​нение основания для деления слов на слоги; Работа в парах: нахождение в тексте слов с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заданными характеристиками звукового и слогового состава слова;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о функциях ь (разделительный и показатель мягко​сти предшествующего согласного);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gramma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Материалы по теории языка и литературе</w:t>
            </w:r>
          </w:p>
        </w:tc>
      </w:tr>
      <w:tr w:rsidR="00F113CA" w:rsidRPr="0043063F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1—2 слов к предложенной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звуко​бук​венной модели;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количества букв;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слогов в слове, объяс​нение основания для деления слов на слоги; Работа в парах: нахождение в тексте слов с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заданными характеристиками звукового и слогового состава слова;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gramma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Материалы по теории языка и литературе</w:t>
            </w:r>
          </w:p>
        </w:tc>
      </w:tr>
      <w:tr w:rsidR="00F113CA" w:rsidRPr="0043063F">
        <w:trPr>
          <w:trHeight w:hRule="exact" w:val="34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1—2 слов к предложенной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звуко​бук​венной модели;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количества букв;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слогов в слове, объяс​нение основания для деления слов на слоги; Работа в парах: нахождение в тексте слов с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заданными характеристиками звукового и слогового состава слова;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gramma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Материалы по теории языка и литературе</w:t>
            </w:r>
          </w:p>
        </w:tc>
      </w:tr>
    </w:tbl>
    <w:p w:rsidR="00F113CA" w:rsidRPr="00C1313E" w:rsidRDefault="00F113CA">
      <w:pPr>
        <w:autoSpaceDE w:val="0"/>
        <w:autoSpaceDN w:val="0"/>
        <w:spacing w:after="0" w:line="14" w:lineRule="exact"/>
        <w:rPr>
          <w:lang w:val="ru-RU"/>
        </w:rPr>
      </w:pPr>
    </w:p>
    <w:p w:rsidR="00F113CA" w:rsidRPr="00C1313E" w:rsidRDefault="00F113CA">
      <w:pPr>
        <w:rPr>
          <w:lang w:val="ru-RU"/>
        </w:rPr>
        <w:sectPr w:rsidR="00F113CA" w:rsidRPr="00C1313E" w:rsidSect="00346F67">
          <w:pgSz w:w="16840" w:h="11900" w:orient="landscape"/>
          <w:pgMar w:top="526" w:right="666" w:bottom="284" w:left="640" w:header="720" w:footer="720" w:gutter="0"/>
          <w:cols w:space="720" w:equalWidth="0">
            <w:col w:w="15890" w:space="0"/>
          </w:cols>
          <w:docGrid w:linePitch="360"/>
        </w:sectPr>
      </w:pPr>
    </w:p>
    <w:p w:rsidR="00F113CA" w:rsidRPr="00C1313E" w:rsidRDefault="00F113C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28"/>
        <w:gridCol w:w="528"/>
        <w:gridCol w:w="1104"/>
        <w:gridCol w:w="1140"/>
        <w:gridCol w:w="806"/>
        <w:gridCol w:w="3758"/>
        <w:gridCol w:w="828"/>
        <w:gridCol w:w="1742"/>
      </w:tblGrid>
      <w:tr w:rsidR="00F113CA" w:rsidRPr="0043063F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Русский алфавит: правильное название букв, знание их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 алфавита для упорядочения списка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1—2 слов к предложенной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звуко​бук​венной модели;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количества букв;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слогов в слове, объяс​нение основания для деления слов на слоги; Работа в парах: нахождение в тексте слов с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заданными характеристиками звукового и слогового состава слова;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о функциях ь (разделительный и показатель мягко​сти предшествующего согласного);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gramma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Материалы по теории языка и литературе</w:t>
            </w:r>
          </w:p>
        </w:tc>
      </w:tr>
      <w:tr w:rsidR="00F113CA">
        <w:trPr>
          <w:trHeight w:hRule="exact" w:val="348"/>
        </w:trPr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</w:tr>
      <w:tr w:rsidR="00F113C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Лексика и морфология</w:t>
            </w:r>
          </w:p>
        </w:tc>
      </w:tr>
      <w:tr w:rsidR="00F113CA" w:rsidRPr="0043063F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единица языка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вопросы«какой?», «какая?», «какое?», «какие?»;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нахождение в тексте слов по заданным основаниям, например поиск слов, отвечающих на вопрос «какая?»;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вопросы«что делать?», «что сделать?»;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отработка умения задавать к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приведённым словам вопросы «что делать?», «что сделать?»;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gramma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Материалы по теории языка и литературе</w:t>
            </w:r>
          </w:p>
        </w:tc>
      </w:tr>
      <w:tr w:rsidR="00F113CA" w:rsidRPr="0043063F">
        <w:trPr>
          <w:trHeight w:hRule="exact" w:val="31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вопросы«кто?», «что?»;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группировки слов по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заданному признаку: отвечают на вопрос «что?» / отвечают на вопрос«кто?»;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вопросы«какой?», «какая?», «какое?», «какие?»;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нахождение в тексте слов по заданным основаниям, например поиск слов, отвечающих на вопрос «какая?»;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вопросы«что делать?», «что сделать?»;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отработка умения задавать к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приведённым словам вопросы «что делать?», «что сделать?»;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gramma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Материалы по теории языка и литературе</w:t>
            </w:r>
          </w:p>
        </w:tc>
      </w:tr>
    </w:tbl>
    <w:p w:rsidR="00F113CA" w:rsidRPr="00C1313E" w:rsidRDefault="00F113CA">
      <w:pPr>
        <w:autoSpaceDE w:val="0"/>
        <w:autoSpaceDN w:val="0"/>
        <w:spacing w:after="0" w:line="14" w:lineRule="exact"/>
        <w:rPr>
          <w:lang w:val="ru-RU"/>
        </w:rPr>
      </w:pPr>
    </w:p>
    <w:p w:rsidR="00F113CA" w:rsidRPr="00C1313E" w:rsidRDefault="00F113CA">
      <w:pPr>
        <w:rPr>
          <w:lang w:val="ru-RU"/>
        </w:rPr>
        <w:sectPr w:rsidR="00F113CA" w:rsidRPr="00C1313E" w:rsidSect="00346F67">
          <w:pgSz w:w="16840" w:h="11900" w:orient="landscape"/>
          <w:pgMar w:top="772" w:right="666" w:bottom="284" w:left="640" w:header="720" w:footer="720" w:gutter="0"/>
          <w:cols w:space="720" w:equalWidth="0">
            <w:col w:w="15890" w:space="0"/>
          </w:cols>
          <w:docGrid w:linePitch="360"/>
        </w:sectPr>
      </w:pPr>
    </w:p>
    <w:p w:rsidR="00F113CA" w:rsidRPr="00C1313E" w:rsidRDefault="00F113C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28"/>
        <w:gridCol w:w="528"/>
        <w:gridCol w:w="1104"/>
        <w:gridCol w:w="1140"/>
        <w:gridCol w:w="806"/>
        <w:gridCol w:w="3758"/>
        <w:gridCol w:w="828"/>
        <w:gridCol w:w="1742"/>
      </w:tblGrid>
      <w:tr w:rsidR="00F113CA" w:rsidRPr="0043063F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группировки слов по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заданному признаку: отвечают на вопрос «что?» / отвечают на вопрос«кто?»;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вопросы«какой?», «какая?», «какое?», «какие?»;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нахождение в тексте слов по заданным основаниям, например поиск слов, отвечающих на вопрос «какая?»;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словами, отвечающими на вопросы«что делать?», «что сделать?»;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ruslang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Интернет-проект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исследователей-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русистов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Ruthenia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F113CA">
        <w:trPr>
          <w:trHeight w:hRule="exact" w:val="348"/>
        </w:trPr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9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</w:tr>
      <w:tr w:rsidR="00F113C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Синтаксис</w:t>
            </w:r>
          </w:p>
        </w:tc>
      </w:tr>
      <w:tr w:rsidR="00F113CA" w:rsidRPr="0043063F">
        <w:trPr>
          <w:trHeight w:hRule="exact"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составление предложения из набора слов;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восстановление предложения в процессе выбора нужной формы слова, данного в скобках;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сюжетными картинками и небольшим текстом: выбор фрагментов текста, которые могут быть подписями под каждой из картинок;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предложе​ний;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ruslang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Интернет-проект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исследователей-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русистов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Ruthenia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F113CA" w:rsidRPr="0043063F">
        <w:trPr>
          <w:trHeight w:hRule="exact" w:val="116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51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составление предложения из набора слов;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восстановление предложения в процессе выбора нужной формы слова, данного в скобках;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ruslang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Интернет-проект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исследователей-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русистов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Ruthenia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F113CA" w:rsidRPr="0043063F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Восстановление деформированных предложений.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восстановление предложения в процессе выбора нужной формы слова, данного в скобках;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сюжетными картинками и небольшим текстом: выбор фрагментов текста, которые могут быть подписями под каждой из картинок;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предложе​ний;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ruslang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Интернет-проект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исследователей-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русистов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Ruthenia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F113CA" w:rsidRPr="0043063F">
        <w:trPr>
          <w:trHeight w:hRule="exact" w:val="2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C1313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 предложения: умение читать схему предло​жения, преобразовывать информацию,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полученную из схемы: составлять предложения, соответствующие схеме, с учётом знаков препинания в конце схемы;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составление предложения из набора слов;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восстановление предложения в процессе выбора нужной формы слова, данного в скобках;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ruslang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Интернет-проект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исследователей-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русистов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Ruthenia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</w:tbl>
    <w:p w:rsidR="00F113CA" w:rsidRPr="00C1313E" w:rsidRDefault="00F113CA">
      <w:pPr>
        <w:autoSpaceDE w:val="0"/>
        <w:autoSpaceDN w:val="0"/>
        <w:spacing w:after="0" w:line="14" w:lineRule="exact"/>
        <w:rPr>
          <w:lang w:val="ru-RU"/>
        </w:rPr>
      </w:pPr>
    </w:p>
    <w:p w:rsidR="00F113CA" w:rsidRPr="00C1313E" w:rsidRDefault="00F113CA">
      <w:pPr>
        <w:rPr>
          <w:lang w:val="ru-RU"/>
        </w:rPr>
        <w:sectPr w:rsidR="00F113CA" w:rsidRPr="00C1313E" w:rsidSect="00346F67">
          <w:pgSz w:w="16840" w:h="11900" w:orient="landscape"/>
          <w:pgMar w:top="352" w:right="666" w:bottom="284" w:left="640" w:header="720" w:footer="720" w:gutter="0"/>
          <w:cols w:space="720" w:equalWidth="0">
            <w:col w:w="15890" w:space="0"/>
          </w:cols>
          <w:docGrid w:linePitch="360"/>
        </w:sectPr>
      </w:pPr>
    </w:p>
    <w:p w:rsidR="00F113CA" w:rsidRPr="00C1313E" w:rsidRDefault="00F113C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28"/>
        <w:gridCol w:w="528"/>
        <w:gridCol w:w="1104"/>
        <w:gridCol w:w="1140"/>
        <w:gridCol w:w="806"/>
        <w:gridCol w:w="3758"/>
        <w:gridCol w:w="828"/>
        <w:gridCol w:w="1742"/>
      </w:tblGrid>
      <w:tr w:rsidR="00F113CA">
        <w:trPr>
          <w:trHeight w:hRule="exact" w:val="348"/>
        </w:trPr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C1313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</w:tr>
      <w:tr w:rsidR="00F113C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  <w:tr w:rsidR="00F113CA" w:rsidRPr="0043063F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Ознакомление с правилами правописания и их применение: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раздельное написание слов в предложении;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прописная буква в начале предложения и в именах собственных: в именах и фамилиях людей, кличках животных;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перенос слов (без учёта морфемного членения слова);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гласные после шипящих в сочетаниях </w:t>
            </w:r>
            <w:r w:rsidRPr="00C1313E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жи, ши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ударением), </w:t>
            </w:r>
            <w:r w:rsidRPr="00C1313E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ча, ща, чу, щу;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сочетания </w:t>
            </w:r>
            <w:r w:rsidRPr="00C1313E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чк, чн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слова с непроверяемыми гласными и согласными (перечень слов в орфографическом словаре учебника);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знаки препинания в конце предложения: точка, вопросительный и восклицательный 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C1313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Беседа, актуализирующая последовательность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действий при списывании;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 правильности 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аккуратности списывания;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написанием в предложенных текстах соб​ственных имён существительных,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формулирование выводов, соотнесение сделанных выводов с формулировкой правила в учебнике;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ruslang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Интернет-проект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исследователей-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русистов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Ruthenia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F113CA" w:rsidRPr="0043063F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 алгоритма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C1313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Беседа, актуализирующая последовательность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действий при списывании;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 правильности 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аккуратности списывания;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написанием в предложенных текстах соб​ственных имён существительных,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формулирование выводов, соотнесение сделанных выводов с формулировкой правила в учебнике;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предложений, включающих собствен​ные имена существительные;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придумать небольшой рассказ, включив в него определённое количество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собственных имён существительных;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ruslang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Интернет-проект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исследователей-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русистов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Ruthenia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F113CA">
        <w:trPr>
          <w:trHeight w:hRule="exact" w:val="348"/>
        </w:trPr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C1313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</w:tr>
      <w:tr w:rsidR="00F113C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F113CA" w:rsidRPr="0043063F">
        <w:trPr>
          <w:trHeight w:hRule="exact" w:val="22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C1313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ходе которого обсуждаются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общения, в которых выражается просьба, обосновывается выбор слов речевого этикета,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соответствующих ситуации выражения просьбы; Моделирование речевой ситуации вежливого отказа с исполь​зованием опорных слов;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ситуации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выражения просьбы, извинения, вежливого отказа; Моделирование речевой ситуации, содержащей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извинение, анализ данной ситуации, выбор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адекватных средств выраже​ния извинения;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ruslang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Интернет-проект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исследователей-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русистов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Ruthenia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F113CA" w:rsidRPr="0043063F">
        <w:trPr>
          <w:trHeight w:hRule="exact" w:val="167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как единица речи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C1313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ходе которого обсуждаются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общения, в которых выражается просьба, обосновывается выбор слов речевого этикета,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соответствующих ситуации выражения просьбы; Моделирование речевой ситуации вежливого отказа с исполь​зованием опорных слов;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ситуации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выражения просьбы, извинения, вежливого отказа;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ruslang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Интернет-проект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исследователей-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русистов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Ruthenia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</w:tbl>
    <w:p w:rsidR="00F113CA" w:rsidRPr="00C1313E" w:rsidRDefault="00F113CA">
      <w:pPr>
        <w:autoSpaceDE w:val="0"/>
        <w:autoSpaceDN w:val="0"/>
        <w:spacing w:after="0" w:line="14" w:lineRule="exact"/>
        <w:rPr>
          <w:lang w:val="ru-RU"/>
        </w:rPr>
      </w:pPr>
    </w:p>
    <w:p w:rsidR="00F113CA" w:rsidRPr="00C1313E" w:rsidRDefault="00F113CA">
      <w:pPr>
        <w:rPr>
          <w:lang w:val="ru-RU"/>
        </w:rPr>
        <w:sectPr w:rsidR="00F113CA" w:rsidRPr="00C1313E" w:rsidSect="00346F67">
          <w:pgSz w:w="16840" w:h="11900" w:orient="landscape"/>
          <w:pgMar w:top="412" w:right="666" w:bottom="284" w:left="640" w:header="720" w:footer="720" w:gutter="0"/>
          <w:cols w:space="720" w:equalWidth="0">
            <w:col w:w="15890" w:space="0"/>
          </w:cols>
          <w:docGrid w:linePitch="360"/>
        </w:sectPr>
      </w:pPr>
    </w:p>
    <w:p w:rsidR="00F113CA" w:rsidRPr="00C1313E" w:rsidRDefault="00F113C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28"/>
        <w:gridCol w:w="528"/>
        <w:gridCol w:w="1104"/>
        <w:gridCol w:w="1140"/>
        <w:gridCol w:w="806"/>
        <w:gridCol w:w="3758"/>
        <w:gridCol w:w="828"/>
        <w:gridCol w:w="1742"/>
      </w:tblGrid>
      <w:tr w:rsidR="00F113CA" w:rsidRPr="0043063F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C1313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 вежливого отказа с исполь​зованием опорных слов;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ситуации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выражения просьбы, извинения, вежливого отказа; Моделирование речевой ситуации, содержащей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извинение, анализ данной ситуации, выбор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адекватных средств выраже​ния извинения;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ruscorpora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Портал русского языка«ЯРУС»</w:t>
            </w:r>
          </w:p>
        </w:tc>
      </w:tr>
      <w:tr w:rsidR="00F113CA" w:rsidRPr="0043063F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C1313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ситуации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выражения просьбы, извинения, вежливого отказа; Моделирование речевой ситуации, содержащей извинение, анализ данной ситуации, выбор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адекватных средств выраже​ния извинения;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предло​женного набора этикетных слов,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соответствующих заданным ситуациям общения; Творческое задание: придумать ситуации общения, в кото​рых могут быть употреблены предложенные этикетные слова;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оценивание дидактического текста с точки зрения наличия/отсутствия необходимых элементов речево​го этикета в описанных в тексте ситуациях общения;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ruscorpora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Портал русского языка«ЯРУС»</w:t>
            </w:r>
          </w:p>
        </w:tc>
      </w:tr>
      <w:tr w:rsidR="00F113CA" w:rsidRPr="0043063F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C1313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 вежливого отказа с исполь​зованием опорных слов;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ситуации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выражения просьбы, извинения, вежливого отказа; Моделирование речевой ситуации, содержащей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извинение, анализ данной ситуации, выбор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адекватных средств выраже​ния извинения;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предло​женного набора этикетных слов, </w:t>
            </w:r>
            <w:r w:rsidRPr="00C1313E">
              <w:rPr>
                <w:lang w:val="ru-RU"/>
              </w:rPr>
              <w:br/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соответствующих заданным ситуациям общения; Творческое задание: придумать ситуации общения, в кото​рых могут быть употреблены предложенные этикетные слова;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F113CA">
            <w:pPr>
              <w:rPr>
                <w:lang w:val="ru-RU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ruscorpora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Портал русского языка«ЯРУС»</w:t>
            </w:r>
          </w:p>
        </w:tc>
      </w:tr>
      <w:tr w:rsidR="00F113CA">
        <w:trPr>
          <w:trHeight w:hRule="exact" w:val="348"/>
        </w:trPr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C1313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1313E">
              <w:rPr>
                <w:sz w:val="18"/>
                <w:lang w:val="ru-RU"/>
              </w:rPr>
              <w:t>5</w:t>
            </w:r>
          </w:p>
        </w:tc>
        <w:tc>
          <w:tcPr>
            <w:tcW w:w="9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</w:tr>
      <w:tr w:rsidR="00F113CA">
        <w:trPr>
          <w:trHeight w:hRule="exact" w:val="328"/>
        </w:trPr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32129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131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Pr="00C1313E" w:rsidRDefault="00C1313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  <w:r w:rsidR="003327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3212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3CA" w:rsidRDefault="00F113CA"/>
        </w:tc>
      </w:tr>
    </w:tbl>
    <w:p w:rsidR="00F113CA" w:rsidRDefault="00F113CA">
      <w:pPr>
        <w:autoSpaceDE w:val="0"/>
        <w:autoSpaceDN w:val="0"/>
        <w:spacing w:after="0" w:line="14" w:lineRule="exact"/>
      </w:pPr>
    </w:p>
    <w:p w:rsidR="00F113CA" w:rsidRDefault="00F113CA">
      <w:pPr>
        <w:sectPr w:rsidR="00F113CA" w:rsidSect="00346F67">
          <w:pgSz w:w="16840" w:h="11900" w:orient="landscape"/>
          <w:pgMar w:top="1440" w:right="666" w:bottom="284" w:left="640" w:header="720" w:footer="720" w:gutter="0"/>
          <w:cols w:space="720" w:equalWidth="0">
            <w:col w:w="15890" w:space="0"/>
          </w:cols>
          <w:docGrid w:linePitch="360"/>
        </w:sectPr>
      </w:pPr>
    </w:p>
    <w:p w:rsidR="00F113CA" w:rsidRPr="006035B4" w:rsidRDefault="00F113CA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:rsidR="00F113CA" w:rsidRPr="003C435B" w:rsidRDefault="00321296" w:rsidP="006035B4">
      <w:pPr>
        <w:rPr>
          <w:rFonts w:ascii="Times New Roman" w:hAnsi="Times New Roman" w:cs="Times New Roman"/>
          <w:b/>
        </w:rPr>
      </w:pPr>
      <w:r w:rsidRPr="003C435B">
        <w:rPr>
          <w:rFonts w:ascii="Times New Roman" w:hAnsi="Times New Roman" w:cs="Times New Roman"/>
          <w:b/>
        </w:rPr>
        <w:t xml:space="preserve">ПОУРОЧНОЕ ПЛАНИРОВАНИЕ </w:t>
      </w:r>
    </w:p>
    <w:tbl>
      <w:tblPr>
        <w:tblW w:w="11057" w:type="dxa"/>
        <w:tblInd w:w="-137" w:type="dxa"/>
        <w:tblLayout w:type="fixed"/>
        <w:tblLook w:val="04A0" w:firstRow="1" w:lastRow="0" w:firstColumn="1" w:lastColumn="0" w:noHBand="0" w:noVBand="1"/>
      </w:tblPr>
      <w:tblGrid>
        <w:gridCol w:w="425"/>
        <w:gridCol w:w="3258"/>
        <w:gridCol w:w="567"/>
        <w:gridCol w:w="1276"/>
        <w:gridCol w:w="1137"/>
        <w:gridCol w:w="706"/>
        <w:gridCol w:w="21"/>
        <w:gridCol w:w="549"/>
        <w:gridCol w:w="1275"/>
        <w:gridCol w:w="1843"/>
      </w:tblGrid>
      <w:tr w:rsidR="0070321B" w:rsidRPr="006035B4" w:rsidTr="003C435B">
        <w:trPr>
          <w:trHeight w:hRule="exact" w:val="49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321B" w:rsidRPr="003C435B" w:rsidRDefault="0070321B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№</w:t>
            </w:r>
            <w:r w:rsidRPr="003C435B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3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321B" w:rsidRPr="003C435B" w:rsidRDefault="0070321B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321B" w:rsidRPr="003C435B" w:rsidRDefault="0070321B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321B" w:rsidRPr="003C435B" w:rsidRDefault="0070321B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 xml:space="preserve">Дата </w:t>
            </w:r>
            <w:r w:rsidRPr="003C435B">
              <w:rPr>
                <w:rFonts w:ascii="Times New Roman" w:hAnsi="Times New Roman" w:cs="Times New Roman"/>
                <w:b/>
              </w:rPr>
              <w:br/>
              <w:t>изучения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321B" w:rsidRPr="003C435B" w:rsidRDefault="0070321B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 xml:space="preserve">Виды, </w:t>
            </w:r>
            <w:r w:rsidRPr="003C435B">
              <w:rPr>
                <w:rFonts w:ascii="Times New Roman" w:hAnsi="Times New Roman" w:cs="Times New Roman"/>
                <w:b/>
              </w:rPr>
              <w:br/>
              <w:t xml:space="preserve">формы </w:t>
            </w:r>
            <w:r w:rsidRPr="003C435B">
              <w:rPr>
                <w:rFonts w:ascii="Times New Roman" w:hAnsi="Times New Roman" w:cs="Times New Roman"/>
                <w:b/>
              </w:rPr>
              <w:br/>
              <w:t>контроля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321B" w:rsidRPr="003C435B" w:rsidRDefault="0070321B" w:rsidP="006035B4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3C435B">
              <w:rPr>
                <w:rFonts w:ascii="Times New Roman" w:hAnsi="Times New Roman" w:cs="Times New Roman"/>
                <w:b/>
                <w:lang w:val="ru-RU"/>
              </w:rPr>
              <w:t>ЦОР\ЭОР</w:t>
            </w:r>
          </w:p>
        </w:tc>
      </w:tr>
      <w:tr w:rsidR="0070321B" w:rsidRPr="006035B4" w:rsidTr="003C435B">
        <w:trPr>
          <w:trHeight w:hRule="exact" w:val="600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321B" w:rsidRPr="006035B4" w:rsidRDefault="0070321B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321B" w:rsidRPr="006035B4" w:rsidRDefault="0070321B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321B" w:rsidRPr="003C435B" w:rsidRDefault="0070321B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 xml:space="preserve">всего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321B" w:rsidRPr="003C435B" w:rsidRDefault="0070321B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321B" w:rsidRPr="003C435B" w:rsidRDefault="0070321B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12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321B" w:rsidRPr="006035B4" w:rsidRDefault="0070321B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321B" w:rsidRPr="006035B4" w:rsidRDefault="0070321B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321B" w:rsidRPr="006035B4" w:rsidRDefault="0070321B" w:rsidP="006035B4">
            <w:pPr>
              <w:rPr>
                <w:rFonts w:ascii="Times New Roman" w:hAnsi="Times New Roman" w:cs="Times New Roman"/>
              </w:rPr>
            </w:pPr>
          </w:p>
        </w:tc>
      </w:tr>
      <w:tr w:rsidR="0070321B" w:rsidRPr="006035B4" w:rsidTr="003C435B">
        <w:trPr>
          <w:trHeight w:hRule="exact" w:val="732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21B" w:rsidRPr="006035B4" w:rsidRDefault="0070321B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21B" w:rsidRPr="006035B4" w:rsidRDefault="0070321B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321B" w:rsidRPr="006035B4" w:rsidRDefault="0070321B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321B" w:rsidRPr="006035B4" w:rsidRDefault="0070321B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321B" w:rsidRPr="006035B4" w:rsidRDefault="0070321B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321B" w:rsidRPr="003C435B" w:rsidRDefault="0070321B" w:rsidP="006035B4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3C435B">
              <w:rPr>
                <w:rFonts w:ascii="Times New Roman" w:hAnsi="Times New Roman" w:cs="Times New Roman"/>
                <w:b/>
                <w:lang w:val="ru-RU"/>
              </w:rPr>
              <w:t>По пл.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321B" w:rsidRPr="003C435B" w:rsidRDefault="0070321B" w:rsidP="006035B4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3C435B">
              <w:rPr>
                <w:rFonts w:ascii="Times New Roman" w:hAnsi="Times New Roman" w:cs="Times New Roman"/>
                <w:b/>
                <w:lang w:val="ru-RU"/>
              </w:rPr>
              <w:t>По фк.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21B" w:rsidRPr="006035B4" w:rsidRDefault="0070321B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21B" w:rsidRPr="006035B4" w:rsidRDefault="0070321B" w:rsidP="006035B4">
            <w:pPr>
              <w:rPr>
                <w:rFonts w:ascii="Times New Roman" w:hAnsi="Times New Roman" w:cs="Times New Roman"/>
              </w:rPr>
            </w:pPr>
          </w:p>
        </w:tc>
      </w:tr>
      <w:tr w:rsidR="003327EC" w:rsidRPr="006035B4" w:rsidTr="003C435B">
        <w:trPr>
          <w:trHeight w:hRule="exact" w:val="150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3C435B" w:rsidRDefault="003327EC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Работа с серией сюжетных картинок. Пропись.</w:t>
            </w:r>
          </w:p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Ориентировка на странице прописей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27EC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1.09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3327EC" w:rsidRPr="006035B4" w:rsidTr="003C435B">
        <w:trPr>
          <w:trHeight w:hRule="exact" w:val="25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3C435B" w:rsidRDefault="003327EC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Составление рассказов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 xml:space="preserve">(устно) по собственым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наблюдениям, по сюжетным картинкам на разные темы.</w:t>
            </w:r>
          </w:p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Отработка алгоритма действий на странице прописей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27EC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5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3327EC" w:rsidRPr="006035B4" w:rsidTr="003C435B">
        <w:trPr>
          <w:trHeight w:hRule="exact" w:val="217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3C435B" w:rsidRDefault="003327EC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Составление рассказов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 xml:space="preserve">(устно) по собственным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 xml:space="preserve">наблюдениям, по сюжетным картинкам на разные темы. </w:t>
            </w:r>
            <w:r w:rsidRPr="006035B4">
              <w:rPr>
                <w:rFonts w:ascii="Times New Roman" w:hAnsi="Times New Roman" w:cs="Times New Roman"/>
              </w:rPr>
              <w:t>Проведение параллельных линий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27EC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6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3327EC" w:rsidRPr="006035B4" w:rsidTr="003C435B">
        <w:trPr>
          <w:trHeight w:hRule="exact" w:val="217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3C435B" w:rsidRDefault="003327EC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Составление рассказов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 xml:space="preserve">(устно) по собственным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наблюдениям, по сюжетным картинкам на разные темы.</w:t>
            </w:r>
          </w:p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Горизонтальные и </w:t>
            </w:r>
            <w:r w:rsidRPr="006035B4">
              <w:rPr>
                <w:rFonts w:ascii="Times New Roman" w:hAnsi="Times New Roman" w:cs="Times New Roman"/>
              </w:rPr>
              <w:br/>
              <w:t>вертикальные линии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27EC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7.09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Устный </w:t>
            </w:r>
            <w:r w:rsidRPr="006035B4">
              <w:rPr>
                <w:rFonts w:ascii="Times New Roman" w:hAnsi="Times New Roman" w:cs="Times New Roman"/>
              </w:rPr>
              <w:br/>
              <w:t xml:space="preserve">опрос; </w:t>
            </w:r>
            <w:r w:rsidRPr="006035B4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3327EC" w:rsidRPr="006035B4" w:rsidTr="003C435B">
        <w:trPr>
          <w:trHeight w:hRule="exact" w:val="183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3C435B" w:rsidRDefault="003327EC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Составление рассказов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 xml:space="preserve">(устно) по собственным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 xml:space="preserve">наблюдениям, по сюжетным картинкам на разные темы. </w:t>
            </w:r>
            <w:r w:rsidRPr="006035B4">
              <w:rPr>
                <w:rFonts w:ascii="Times New Roman" w:hAnsi="Times New Roman" w:cs="Times New Roman"/>
              </w:rPr>
              <w:t>Наклонные и прямые линии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27EC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8.09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3327EC" w:rsidRPr="006035B4" w:rsidTr="003C435B">
        <w:trPr>
          <w:trHeight w:hRule="exact" w:val="215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3C435B" w:rsidRDefault="003327EC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Составление рассказов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 xml:space="preserve">(устно) по собственным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наблюдениям, по сюжетным картинкам на разные темы.</w:t>
            </w:r>
          </w:p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Наклонные и волнистые линии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27EC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12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</w:tbl>
    <w:p w:rsidR="00F113CA" w:rsidRPr="006035B4" w:rsidRDefault="00F113CA" w:rsidP="006035B4">
      <w:pPr>
        <w:rPr>
          <w:rFonts w:ascii="Times New Roman" w:hAnsi="Times New Roman" w:cs="Times New Roman"/>
        </w:rPr>
      </w:pPr>
    </w:p>
    <w:p w:rsidR="00F113CA" w:rsidRPr="006035B4" w:rsidRDefault="00F113CA" w:rsidP="006035B4">
      <w:pPr>
        <w:rPr>
          <w:rFonts w:ascii="Times New Roman" w:hAnsi="Times New Roman" w:cs="Times New Roman"/>
        </w:rPr>
        <w:sectPr w:rsidR="00F113CA" w:rsidRPr="006035B4">
          <w:pgSz w:w="11900" w:h="16840"/>
          <w:pgMar w:top="298" w:right="650" w:bottom="9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113CA" w:rsidRPr="006035B4" w:rsidRDefault="00F113CA" w:rsidP="006035B4">
      <w:pPr>
        <w:rPr>
          <w:rFonts w:ascii="Times New Roman" w:hAnsi="Times New Roman" w:cs="Times New Roman"/>
        </w:rPr>
      </w:pPr>
    </w:p>
    <w:tbl>
      <w:tblPr>
        <w:tblW w:w="10914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25"/>
        <w:gridCol w:w="3118"/>
        <w:gridCol w:w="567"/>
        <w:gridCol w:w="1276"/>
        <w:gridCol w:w="850"/>
        <w:gridCol w:w="709"/>
        <w:gridCol w:w="851"/>
        <w:gridCol w:w="1275"/>
        <w:gridCol w:w="1843"/>
      </w:tblGrid>
      <w:tr w:rsidR="003327EC" w:rsidRPr="006035B4" w:rsidTr="003C435B">
        <w:trPr>
          <w:trHeight w:hRule="exact" w:val="183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3C435B" w:rsidRDefault="003327EC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Составление рассказов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 xml:space="preserve">(устно) по собственным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наблюдениям, по сюжетным картинкам на разные темы.</w:t>
            </w:r>
          </w:p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Письмо полуовалов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27EC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13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3327EC" w:rsidRPr="006035B4" w:rsidTr="003C435B">
        <w:trPr>
          <w:trHeight w:hRule="exact" w:val="183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3C435B" w:rsidRDefault="003327EC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Составление рассказов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 xml:space="preserve">(устно) по собственным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наблюдениям, по сюжетным картинкам на разные темы.</w:t>
            </w:r>
          </w:p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Письмо овалов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27EC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14.09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3327EC" w:rsidRPr="006035B4" w:rsidTr="003C435B">
        <w:trPr>
          <w:trHeight w:hRule="exact" w:val="11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3C435B" w:rsidRDefault="003327EC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Выполнение графического задания при работе с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рисунками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27EC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15.09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3327EC" w:rsidRPr="006035B4" w:rsidTr="003C435B">
        <w:trPr>
          <w:trHeight w:hRule="exact" w:val="11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3C435B" w:rsidRDefault="003327EC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Различение слова и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 xml:space="preserve">предложения. Линии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сложной конфигурации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27EC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19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3327EC" w:rsidRPr="006035B4" w:rsidTr="003C435B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3C435B" w:rsidRDefault="003327EC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А, 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27EC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20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3327EC" w:rsidRPr="006035B4" w:rsidTr="003C435B">
        <w:trPr>
          <w:trHeight w:hRule="exact" w:val="11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3C435B" w:rsidRDefault="003327EC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Закрепление зрительного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образа строчной и заглавной букв А, 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27EC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21.09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3327EC" w:rsidRPr="006035B4" w:rsidTr="003C435B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3C435B" w:rsidRDefault="003327EC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О, 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27EC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22.09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3327EC" w:rsidRPr="006035B4" w:rsidTr="003C435B">
        <w:trPr>
          <w:trHeight w:hRule="exact" w:val="11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3C435B" w:rsidRDefault="003327EC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Закрепление зрительного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образа строчной и заглавной букв О, 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27EC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26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3327EC" w:rsidRPr="006035B4" w:rsidTr="003C435B">
        <w:trPr>
          <w:trHeight w:hRule="exact" w:val="150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3C435B" w:rsidRDefault="003327EC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И, 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27EC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27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Устный </w:t>
            </w:r>
            <w:r w:rsidRPr="006035B4">
              <w:rPr>
                <w:rFonts w:ascii="Times New Roman" w:hAnsi="Times New Roman" w:cs="Times New Roman"/>
              </w:rPr>
              <w:br/>
              <w:t xml:space="preserve">опрос; </w:t>
            </w:r>
            <w:r w:rsidRPr="006035B4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3327EC" w:rsidRPr="006035B4" w:rsidTr="003C435B">
        <w:trPr>
          <w:trHeight w:hRule="exact" w:val="11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3C435B" w:rsidRDefault="003327EC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16.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Закрепление зрительного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образа строчной и заглавной букв И, 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27EC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28.09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3327EC" w:rsidRPr="006035B4" w:rsidTr="003C435B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3C435B" w:rsidRDefault="003327EC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Письмо строчной буквы 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27EC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29.09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 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3327EC" w:rsidRPr="006035B4" w:rsidTr="003C435B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3C435B" w:rsidRDefault="003327EC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18.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Дифференциация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зрительного образа букв ы-и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27EC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3.10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3327EC" w:rsidRPr="006035B4" w:rsidTr="003C435B">
        <w:trPr>
          <w:trHeight w:hRule="exact" w:val="8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3C435B" w:rsidRDefault="003327EC" w:rsidP="006035B4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3C435B">
              <w:rPr>
                <w:rFonts w:ascii="Times New Roman" w:hAnsi="Times New Roman" w:cs="Times New Roman"/>
                <w:b/>
                <w:lang w:val="ru-RU"/>
              </w:rPr>
              <w:t>19.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с изученными буквами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327EC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4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7EC" w:rsidRPr="006035B4" w:rsidRDefault="003327EC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</w:tbl>
    <w:p w:rsidR="00F113CA" w:rsidRPr="006035B4" w:rsidRDefault="00F113CA" w:rsidP="006035B4">
      <w:pPr>
        <w:rPr>
          <w:rFonts w:ascii="Times New Roman" w:hAnsi="Times New Roman" w:cs="Times New Roman"/>
          <w:lang w:val="ru-RU"/>
        </w:rPr>
      </w:pPr>
    </w:p>
    <w:p w:rsidR="00F113CA" w:rsidRPr="006035B4" w:rsidRDefault="00F113CA" w:rsidP="006035B4">
      <w:pPr>
        <w:rPr>
          <w:rFonts w:ascii="Times New Roman" w:hAnsi="Times New Roman" w:cs="Times New Roman"/>
          <w:lang w:val="ru-RU"/>
        </w:rPr>
        <w:sectPr w:rsidR="00F113CA" w:rsidRPr="006035B4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113CA" w:rsidRPr="006035B4" w:rsidRDefault="00F113CA" w:rsidP="006035B4">
      <w:pPr>
        <w:rPr>
          <w:rFonts w:ascii="Times New Roman" w:hAnsi="Times New Roman" w:cs="Times New Roman"/>
          <w:lang w:val="ru-RU"/>
        </w:rPr>
      </w:pPr>
    </w:p>
    <w:tbl>
      <w:tblPr>
        <w:tblW w:w="10914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25"/>
        <w:gridCol w:w="3118"/>
        <w:gridCol w:w="567"/>
        <w:gridCol w:w="1276"/>
        <w:gridCol w:w="850"/>
        <w:gridCol w:w="709"/>
        <w:gridCol w:w="851"/>
        <w:gridCol w:w="1275"/>
        <w:gridCol w:w="1843"/>
      </w:tblGrid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3C435B">
              <w:rPr>
                <w:rFonts w:ascii="Times New Roman" w:hAnsi="Times New Roman" w:cs="Times New Roman"/>
                <w:b/>
                <w:lang w:val="ru-RU"/>
              </w:rPr>
              <w:t>20.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У, 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5.10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11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21.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Закрепление зрительного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образа строчной и заглавной букв У, 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22.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Н, 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10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23.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Н, 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11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30"/>
        </w:trPr>
        <w:tc>
          <w:tcPr>
            <w:tcW w:w="42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24.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С, с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12.10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25.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С, 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13.10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26.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К, 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17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15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27.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К, 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18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Устный </w:t>
            </w:r>
            <w:r w:rsidRPr="006035B4">
              <w:rPr>
                <w:rFonts w:ascii="Times New Roman" w:hAnsi="Times New Roman" w:cs="Times New Roman"/>
              </w:rPr>
              <w:br/>
              <w:t xml:space="preserve">опрос; </w:t>
            </w:r>
            <w:r w:rsidRPr="006035B4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28.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Т, 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19.10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29.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Т, 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20.10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30.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Л, 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24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31.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Л, 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25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32.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Р, 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33.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Р, 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34.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В, 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7.11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35.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В, 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8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 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36.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Е, 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9.11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</w:tbl>
    <w:p w:rsidR="00F113CA" w:rsidRPr="006035B4" w:rsidRDefault="00F113CA" w:rsidP="006035B4">
      <w:pPr>
        <w:rPr>
          <w:rFonts w:ascii="Times New Roman" w:hAnsi="Times New Roman" w:cs="Times New Roman"/>
        </w:rPr>
      </w:pPr>
    </w:p>
    <w:p w:rsidR="00F113CA" w:rsidRPr="006035B4" w:rsidRDefault="00F113CA" w:rsidP="006035B4">
      <w:pPr>
        <w:rPr>
          <w:rFonts w:ascii="Times New Roman" w:hAnsi="Times New Roman" w:cs="Times New Roman"/>
        </w:rPr>
        <w:sectPr w:rsidR="00F113CA" w:rsidRPr="006035B4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113CA" w:rsidRPr="006035B4" w:rsidRDefault="00F113CA" w:rsidP="006035B4">
      <w:pPr>
        <w:rPr>
          <w:rFonts w:ascii="Times New Roman" w:hAnsi="Times New Roman" w:cs="Times New Roman"/>
        </w:rPr>
      </w:pPr>
    </w:p>
    <w:tbl>
      <w:tblPr>
        <w:tblW w:w="10914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25"/>
        <w:gridCol w:w="2835"/>
        <w:gridCol w:w="425"/>
        <w:gridCol w:w="1417"/>
        <w:gridCol w:w="851"/>
        <w:gridCol w:w="709"/>
        <w:gridCol w:w="1134"/>
        <w:gridCol w:w="1275"/>
        <w:gridCol w:w="1843"/>
      </w:tblGrid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37.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Е, 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10.11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38.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П, п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14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39.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П, п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15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40.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М, 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16.11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41.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М, 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17.11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15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42.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З, з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21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Устный </w:t>
            </w:r>
            <w:r w:rsidRPr="006035B4">
              <w:rPr>
                <w:rFonts w:ascii="Times New Roman" w:hAnsi="Times New Roman" w:cs="Times New Roman"/>
              </w:rPr>
              <w:br/>
              <w:t xml:space="preserve">опрос; </w:t>
            </w:r>
            <w:r w:rsidRPr="006035B4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43.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35B4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З</w:t>
            </w:r>
          </w:p>
          <w:p w:rsidR="006035B4" w:rsidRPr="006035B4" w:rsidRDefault="006035B4" w:rsidP="006035B4">
            <w:pPr>
              <w:rPr>
                <w:rFonts w:ascii="Times New Roman" w:hAnsi="Times New Roman" w:cs="Times New Roman"/>
                <w:lang w:val="ru-RU"/>
              </w:rPr>
            </w:pPr>
          </w:p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, з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22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11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44.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 Письмо слов и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предложений с буквами С, с- З, з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23.11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45.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Б, б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24.11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46.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Б, б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28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47.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П, п - Б, б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29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116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48.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Списывание слов,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предложений с изученными буквами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30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49.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Д, 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50.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Д, 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 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51.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Т, т - Д, 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6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52.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Письмо строчной буквы 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7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6035B4">
        <w:trPr>
          <w:trHeight w:hRule="exact" w:val="8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3C435B" w:rsidRDefault="005A18AE" w:rsidP="006035B4">
            <w:pPr>
              <w:rPr>
                <w:rFonts w:ascii="Times New Roman" w:hAnsi="Times New Roman" w:cs="Times New Roman"/>
                <w:b/>
              </w:rPr>
            </w:pPr>
            <w:r w:rsidRPr="003C435B">
              <w:rPr>
                <w:rFonts w:ascii="Times New Roman" w:hAnsi="Times New Roman" w:cs="Times New Roman"/>
                <w:b/>
              </w:rPr>
              <w:t>53.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Письмо заглавной буквы 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8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</w:tbl>
    <w:p w:rsidR="00F113CA" w:rsidRPr="006035B4" w:rsidRDefault="00F113CA" w:rsidP="006035B4">
      <w:pPr>
        <w:rPr>
          <w:rFonts w:ascii="Times New Roman" w:hAnsi="Times New Roman" w:cs="Times New Roman"/>
        </w:rPr>
        <w:sectPr w:rsidR="00F113CA" w:rsidRPr="006035B4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113CA" w:rsidRPr="006035B4" w:rsidRDefault="00F113CA" w:rsidP="006035B4">
      <w:pPr>
        <w:rPr>
          <w:rFonts w:ascii="Times New Roman" w:hAnsi="Times New Roman" w:cs="Times New Roman"/>
        </w:rPr>
      </w:pPr>
    </w:p>
    <w:tbl>
      <w:tblPr>
        <w:tblW w:w="1054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56"/>
        <w:gridCol w:w="2183"/>
        <w:gridCol w:w="547"/>
        <w:gridCol w:w="1233"/>
        <w:gridCol w:w="822"/>
        <w:gridCol w:w="1096"/>
        <w:gridCol w:w="1096"/>
        <w:gridCol w:w="1232"/>
        <w:gridCol w:w="1781"/>
      </w:tblGrid>
      <w:tr w:rsidR="005A18AE" w:rsidRPr="006035B4" w:rsidTr="00C41FE7">
        <w:trPr>
          <w:trHeight w:hRule="exact" w:val="167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Я, я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C41FE7">
        <w:trPr>
          <w:trHeight w:hRule="exact" w:val="12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Дифференциция букв а - я на письме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13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C41FE7">
        <w:trPr>
          <w:trHeight w:hRule="exact" w:val="12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Г, г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14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C41FE7">
        <w:trPr>
          <w:trHeight w:hRule="exact" w:val="17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Г, г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15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C41FE7">
        <w:trPr>
          <w:trHeight w:hRule="exact" w:val="22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К, к - Г, г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Устный </w:t>
            </w:r>
            <w:r w:rsidRPr="006035B4">
              <w:rPr>
                <w:rFonts w:ascii="Times New Roman" w:hAnsi="Times New Roman" w:cs="Times New Roman"/>
              </w:rPr>
              <w:br/>
              <w:t xml:space="preserve">опрос; </w:t>
            </w:r>
            <w:r w:rsidRPr="006035B4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C41FE7">
        <w:trPr>
          <w:trHeight w:hRule="exact" w:val="237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Ч, ч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20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C41FE7">
        <w:trPr>
          <w:trHeight w:hRule="exact" w:val="165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Ч, ч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21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C41FE7">
        <w:trPr>
          <w:trHeight w:hRule="exact" w:val="12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Правописание cочетаний ча-чу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F40455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22</w:t>
            </w:r>
            <w:r w:rsidR="005A18AE" w:rsidRPr="006035B4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C41FE7">
        <w:trPr>
          <w:trHeight w:hRule="exact" w:val="12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Письмо буквы ь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E869B5" w:rsidP="006035B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C41FE7">
        <w:trPr>
          <w:trHeight w:hRule="exact" w:val="176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lastRenderedPageBreak/>
              <w:t>63.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буквой ь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E869B5" w:rsidP="006035B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27.12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5A18AE" w:rsidRPr="006035B4" w:rsidTr="00C41FE7">
        <w:trPr>
          <w:trHeight w:hRule="exact" w:val="12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Использование буквы ь при письме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A18AE" w:rsidRPr="006035B4" w:rsidRDefault="00C64C9B" w:rsidP="006035B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28.12</w:t>
            </w:r>
            <w:bookmarkStart w:id="0" w:name="_GoBack"/>
            <w:bookmarkEnd w:id="0"/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Устный опрос;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8AE" w:rsidRPr="006035B4" w:rsidRDefault="005A18AE" w:rsidP="006035B4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C64C9B" w:rsidRPr="006035B4" w:rsidTr="001407D9">
        <w:trPr>
          <w:trHeight w:hRule="exact" w:val="209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65.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Ш, ш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9.01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 Устный опрос;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C64C9B" w:rsidRPr="006035B4" w:rsidTr="001407D9">
        <w:trPr>
          <w:trHeight w:hRule="exact" w:val="166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66.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Ш, ш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10.01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C64C9B" w:rsidRPr="006035B4" w:rsidTr="001407D9">
        <w:trPr>
          <w:trHeight w:hRule="exact" w:val="149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Правописание сочетания ши</w:t>
            </w:r>
          </w:p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</w:p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</w:p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</w:p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</w:p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</w:p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</w:p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11.01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C64C9B" w:rsidRPr="006035B4" w:rsidTr="001407D9">
        <w:trPr>
          <w:trHeight w:hRule="exact" w:val="188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C41FE7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  <w:r w:rsidRPr="00C41FE7">
              <w:rPr>
                <w:rFonts w:ascii="Times New Roman" w:hAnsi="Times New Roman" w:cs="Times New Roman"/>
                <w:lang w:val="ru-RU"/>
              </w:rPr>
              <w:t>68.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Ж, ж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12.01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C64C9B" w:rsidRPr="006035B4" w:rsidTr="001407D9">
        <w:trPr>
          <w:trHeight w:hRule="exact" w:val="167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Ж, ж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C64C9B" w:rsidRPr="006035B4" w:rsidTr="001407D9">
        <w:trPr>
          <w:trHeight w:hRule="exact" w:val="12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Правописание сочетания жи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17.01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C64C9B" w:rsidRPr="006035B4" w:rsidTr="001407D9">
        <w:trPr>
          <w:trHeight w:hRule="exact" w:val="146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71.</w:t>
            </w:r>
          </w:p>
          <w:p w:rsidR="00C64C9B" w:rsidRPr="00843855" w:rsidRDefault="00C64C9B" w:rsidP="00C64C9B">
            <w:pPr>
              <w:rPr>
                <w:rFonts w:ascii="Times New Roman" w:hAnsi="Times New Roman" w:cs="Times New Roman"/>
              </w:rPr>
            </w:pPr>
          </w:p>
          <w:p w:rsidR="00C64C9B" w:rsidRPr="00843855" w:rsidRDefault="00C64C9B" w:rsidP="00C64C9B">
            <w:pPr>
              <w:rPr>
                <w:rFonts w:ascii="Times New Roman" w:hAnsi="Times New Roman" w:cs="Times New Roman"/>
              </w:rPr>
            </w:pPr>
          </w:p>
          <w:p w:rsidR="00C64C9B" w:rsidRPr="00843855" w:rsidRDefault="00C64C9B" w:rsidP="00C64C9B">
            <w:pPr>
              <w:rPr>
                <w:rFonts w:ascii="Times New Roman" w:hAnsi="Times New Roman" w:cs="Times New Roman"/>
              </w:rPr>
            </w:pPr>
          </w:p>
          <w:p w:rsidR="00C64C9B" w:rsidRPr="00843855" w:rsidRDefault="00C64C9B" w:rsidP="00C64C9B">
            <w:pPr>
              <w:rPr>
                <w:rFonts w:ascii="Times New Roman" w:hAnsi="Times New Roman" w:cs="Times New Roman"/>
              </w:rPr>
            </w:pPr>
          </w:p>
          <w:p w:rsidR="00C64C9B" w:rsidRDefault="00C64C9B" w:rsidP="00C64C9B">
            <w:pPr>
              <w:rPr>
                <w:rFonts w:ascii="Times New Roman" w:hAnsi="Times New Roman" w:cs="Times New Roman"/>
              </w:rPr>
            </w:pPr>
          </w:p>
          <w:p w:rsidR="00C64C9B" w:rsidRPr="00843855" w:rsidRDefault="00C64C9B" w:rsidP="00C6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Правописание сочетаний жи-ши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18.01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 Устный опрос;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C9B" w:rsidRPr="006035B4" w:rsidRDefault="00C64C9B" w:rsidP="00C64C9B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</w:tbl>
    <w:tbl>
      <w:tblPr>
        <w:tblpPr w:leftFromText="180" w:rightFromText="180" w:vertAnchor="text" w:horzAnchor="page" w:tblpX="624" w:tblpY="-13982"/>
        <w:tblOverlap w:val="never"/>
        <w:tblW w:w="10095" w:type="dxa"/>
        <w:tblLayout w:type="fixed"/>
        <w:tblLook w:val="04A0" w:firstRow="1" w:lastRow="0" w:firstColumn="1" w:lastColumn="0" w:noHBand="0" w:noVBand="1"/>
      </w:tblPr>
      <w:tblGrid>
        <w:gridCol w:w="579"/>
        <w:gridCol w:w="2298"/>
        <w:gridCol w:w="431"/>
        <w:gridCol w:w="1378"/>
        <w:gridCol w:w="970"/>
        <w:gridCol w:w="693"/>
        <w:gridCol w:w="693"/>
        <w:gridCol w:w="1248"/>
        <w:gridCol w:w="1805"/>
      </w:tblGrid>
      <w:tr w:rsidR="00843855" w:rsidRPr="006035B4" w:rsidTr="00843855">
        <w:trPr>
          <w:trHeight w:hRule="exact" w:val="156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43063F" w:rsidRDefault="00897B80" w:rsidP="0084385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72.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Ё, ё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19.01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43855" w:rsidRPr="006035B4" w:rsidTr="00843855">
        <w:trPr>
          <w:trHeight w:hRule="exact" w:val="156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Ё, ё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855" w:rsidRPr="006035B4" w:rsidRDefault="0043063F" w:rsidP="0084385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43855" w:rsidRPr="006035B4" w:rsidTr="00843855">
        <w:trPr>
          <w:trHeight w:hRule="exact" w:val="283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Правописание сочетаний ча-чу, жи-ши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855" w:rsidRPr="006035B4" w:rsidRDefault="0043063F" w:rsidP="0084385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Устный </w:t>
            </w:r>
            <w:r w:rsidRPr="006035B4">
              <w:rPr>
                <w:rFonts w:ascii="Times New Roman" w:hAnsi="Times New Roman" w:cs="Times New Roman"/>
              </w:rPr>
              <w:br/>
              <w:t xml:space="preserve">опрос; </w:t>
            </w:r>
            <w:r w:rsidRPr="006035B4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43855" w:rsidRPr="006035B4" w:rsidTr="00843855">
        <w:trPr>
          <w:trHeight w:hRule="exact" w:val="220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75.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Правописание слов и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предложений с сочетаниями ча-чу, жи-ши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855" w:rsidRPr="006035B4" w:rsidRDefault="0043063F" w:rsidP="0084385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43855" w:rsidRPr="006035B4" w:rsidTr="00843855">
        <w:trPr>
          <w:trHeight w:hRule="exact" w:val="156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Письмо букв Й, й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855" w:rsidRPr="006035B4" w:rsidRDefault="0043063F" w:rsidP="0084385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43855" w:rsidRPr="006035B4" w:rsidTr="00843855">
        <w:trPr>
          <w:trHeight w:hRule="exact" w:val="156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77.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Й, й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855" w:rsidRPr="006035B4" w:rsidRDefault="0043063F" w:rsidP="0084385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43855" w:rsidRPr="006035B4" w:rsidTr="00843855">
        <w:trPr>
          <w:trHeight w:hRule="exact" w:val="156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Х, х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855" w:rsidRPr="006035B4" w:rsidRDefault="0043063F" w:rsidP="0084385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43855" w:rsidRPr="006035B4" w:rsidTr="00843855">
        <w:trPr>
          <w:trHeight w:hRule="exact" w:val="156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79.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Х,х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855" w:rsidRPr="006035B4" w:rsidRDefault="0043063F" w:rsidP="0084385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1.02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43855" w:rsidRPr="006035B4" w:rsidTr="00843855">
        <w:trPr>
          <w:trHeight w:hRule="exact" w:val="2199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lastRenderedPageBreak/>
              <w:t>80.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Закрепление написания слов и предложений с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изученными буквами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855" w:rsidRPr="006035B4" w:rsidRDefault="0043063F" w:rsidP="0084385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2.02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43855" w:rsidRPr="006035B4" w:rsidTr="00843855">
        <w:trPr>
          <w:trHeight w:hRule="exact" w:val="156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81.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Письмо строчной буквы ю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855" w:rsidRPr="006035B4" w:rsidRDefault="0043063F" w:rsidP="0084385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6.02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43855" w:rsidRPr="006035B4" w:rsidTr="00843855">
        <w:trPr>
          <w:trHeight w:hRule="exact" w:val="156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82.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Письмо заглавной буквы Ю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855" w:rsidRPr="006035B4" w:rsidRDefault="0043063F" w:rsidP="0084385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7.02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43855" w:rsidRPr="006035B4" w:rsidTr="00843855">
        <w:trPr>
          <w:trHeight w:hRule="exact" w:val="1568"/>
        </w:trPr>
        <w:tc>
          <w:tcPr>
            <w:tcW w:w="57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83.</w:t>
            </w:r>
          </w:p>
        </w:tc>
        <w:tc>
          <w:tcPr>
            <w:tcW w:w="22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Ю, ю</w:t>
            </w:r>
          </w:p>
        </w:tc>
        <w:tc>
          <w:tcPr>
            <w:tcW w:w="43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855" w:rsidRPr="006035B4" w:rsidRDefault="0043063F" w:rsidP="0084385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8.02</w:t>
            </w:r>
          </w:p>
        </w:tc>
        <w:tc>
          <w:tcPr>
            <w:tcW w:w="693" w:type="dxa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0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43855" w:rsidRPr="006035B4" w:rsidTr="00843855">
        <w:trPr>
          <w:trHeight w:hRule="exact" w:val="156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84.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Дифференциация букв у - ю на письме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855" w:rsidRPr="006035B4" w:rsidRDefault="0043063F" w:rsidP="0084385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9.02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43855" w:rsidRPr="006035B4" w:rsidTr="00843855">
        <w:trPr>
          <w:trHeight w:hRule="exact" w:val="156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85.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Ц, ц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855" w:rsidRPr="006035B4" w:rsidRDefault="001521D6" w:rsidP="0084385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 Устный опрос;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43855" w:rsidRPr="006035B4" w:rsidTr="00843855">
        <w:trPr>
          <w:trHeight w:hRule="exact" w:val="156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Ц, ц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855" w:rsidRPr="006035B4" w:rsidRDefault="001521D6" w:rsidP="0084385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43855" w:rsidRPr="006035B4" w:rsidTr="00843855">
        <w:trPr>
          <w:trHeight w:hRule="exact" w:val="156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87.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Э, э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855" w:rsidRPr="006035B4" w:rsidRDefault="001521D6" w:rsidP="0084385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43855" w:rsidRPr="00843855" w:rsidTr="00843855">
        <w:trPr>
          <w:trHeight w:hRule="exact" w:val="1526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88.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6035B4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Э, э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C41FE7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  <w:r w:rsidRPr="00C41FE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C41FE7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C41FE7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855" w:rsidRPr="006035B4" w:rsidRDefault="001521D6" w:rsidP="0084385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855" w:rsidRPr="00C41FE7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855" w:rsidRPr="00C41FE7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  <w:r w:rsidRPr="00C41FE7">
              <w:rPr>
                <w:rFonts w:ascii="Times New Roman" w:hAnsi="Times New Roman" w:cs="Times New Roman"/>
                <w:lang w:val="ru-RU"/>
              </w:rPr>
              <w:t>Устный опрос;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55" w:rsidRPr="00C41FE7" w:rsidRDefault="00843855" w:rsidP="00843855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</w:tbl>
    <w:p w:rsidR="00F113CA" w:rsidRPr="006035B4" w:rsidRDefault="00F113CA" w:rsidP="006035B4">
      <w:pPr>
        <w:rPr>
          <w:rFonts w:ascii="Times New Roman" w:hAnsi="Times New Roman" w:cs="Times New Roman"/>
        </w:rPr>
        <w:sectPr w:rsidR="00F113CA" w:rsidRPr="006035B4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pPr w:leftFromText="180" w:rightFromText="180" w:vertAnchor="text" w:horzAnchor="margin" w:tblpY="1106"/>
        <w:tblW w:w="10914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390"/>
        <w:gridCol w:w="1276"/>
        <w:gridCol w:w="992"/>
        <w:gridCol w:w="709"/>
        <w:gridCol w:w="709"/>
        <w:gridCol w:w="1275"/>
        <w:gridCol w:w="1843"/>
      </w:tblGrid>
      <w:tr w:rsidR="00834548" w:rsidRPr="006035B4" w:rsidTr="0083454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1521D6" w:rsidRDefault="00897B80" w:rsidP="008345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Щ, щ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1521D6" w:rsidRDefault="001521D6" w:rsidP="008345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Щ, щ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1521D6" w:rsidRDefault="001521D6" w:rsidP="008345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Дифференциация букв ц - ч -щ на письме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1521D6" w:rsidRDefault="001521D6" w:rsidP="008345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слов, предложений с буквами ц - ч - щ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1521D6" w:rsidRDefault="001521D6" w:rsidP="008345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Правописание сочетаний ча- ща, чу-щу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1521D6" w:rsidRDefault="001521D6" w:rsidP="008345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Правописание сочетаний жи- ши, ча - ща, чу - щу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1521D6" w:rsidRDefault="001521D6" w:rsidP="008345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строчной и заглавной букв Ф, ф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1521D6" w:rsidRDefault="001521D6" w:rsidP="008345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Письмо слов и предложений с буквами Ф, ф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1521D6" w:rsidRDefault="001521D6" w:rsidP="008345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Дифференциация букв в - ф на письме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1521D6" w:rsidRDefault="001521D6" w:rsidP="008345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Письмо буквы ъ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1521D6" w:rsidRDefault="001521D6" w:rsidP="008345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Дифференциация букв ь - ъ на письме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Написание слов, предложений с буквами ь, ъ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101.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Закрепление написания всех букв русского алфавита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102.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Преобразование печатного шрифта в письменный.</w:t>
            </w:r>
          </w:p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Списывание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Устный </w:t>
            </w:r>
            <w:r w:rsidRPr="006035B4">
              <w:rPr>
                <w:rFonts w:ascii="Times New Roman" w:hAnsi="Times New Roman" w:cs="Times New Roman"/>
              </w:rPr>
              <w:br/>
              <w:t xml:space="preserve">опрос; </w:t>
            </w:r>
            <w:r w:rsidRPr="006035B4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92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103.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Упражнения по выработке каллиграфически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правильного письма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104.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 Письмо слов с сочетаниями </w:t>
            </w:r>
            <w:r w:rsidRPr="006035B4">
              <w:rPr>
                <w:rFonts w:ascii="Times New Roman" w:hAnsi="Times New Roman" w:cs="Times New Roman"/>
                <w:lang w:val="ru-RU"/>
              </w:rPr>
              <w:tab/>
              <w:t>чк, чн, чт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 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0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105.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Правописание слов с буквами е, ё, ю,я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</w:tbl>
    <w:p w:rsidR="00F113CA" w:rsidRPr="00843855" w:rsidRDefault="00F113CA" w:rsidP="00843855">
      <w:pPr>
        <w:framePr w:hSpace="180" w:wrap="around" w:vAnchor="text" w:hAnchor="margin" w:y="956"/>
        <w:tabs>
          <w:tab w:val="left" w:pos="930"/>
        </w:tabs>
        <w:rPr>
          <w:rFonts w:ascii="Times New Roman" w:hAnsi="Times New Roman" w:cs="Times New Roman"/>
        </w:rPr>
        <w:sectPr w:rsidR="00F113CA" w:rsidRPr="00843855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pPr w:leftFromText="180" w:rightFromText="180" w:vertAnchor="text" w:horzAnchor="margin" w:tblpY="956"/>
        <w:tblW w:w="10772" w:type="dxa"/>
        <w:tblLayout w:type="fixed"/>
        <w:tblLook w:val="04A0" w:firstRow="1" w:lastRow="0" w:firstColumn="1" w:lastColumn="0" w:noHBand="0" w:noVBand="1"/>
      </w:tblPr>
      <w:tblGrid>
        <w:gridCol w:w="572"/>
        <w:gridCol w:w="3148"/>
        <w:gridCol w:w="390"/>
        <w:gridCol w:w="1276"/>
        <w:gridCol w:w="850"/>
        <w:gridCol w:w="851"/>
        <w:gridCol w:w="709"/>
        <w:gridCol w:w="1275"/>
        <w:gridCol w:w="1701"/>
      </w:tblGrid>
      <w:tr w:rsidR="00834548" w:rsidRPr="006035B4" w:rsidTr="00834548">
        <w:trPr>
          <w:trHeight w:hRule="exact" w:val="82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lastRenderedPageBreak/>
              <w:t xml:space="preserve">106. 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 Дифференциация букв о - ё, у - ю, а - я, э - е на письме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5.04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11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107. 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Правописание заглавной буквы в словах и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предложениях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108.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Работа с деформированным предложением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109. 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Работа с текстом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1166"/>
        </w:trPr>
        <w:tc>
          <w:tcPr>
            <w:tcW w:w="5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110. </w:t>
            </w:r>
          </w:p>
        </w:tc>
        <w:tc>
          <w:tcPr>
            <w:tcW w:w="31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 Закрепление написания слов, предложений с изученными буквами</w:t>
            </w:r>
          </w:p>
        </w:tc>
        <w:tc>
          <w:tcPr>
            <w:tcW w:w="3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111.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Наша речь. Её значение в жизни людей. Язык и речь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112.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Текст и предложение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150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113.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Знаки препинания в конце предложения: точка,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 xml:space="preserve">вопосительный и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восклицательный знаки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150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114.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Диалог. Осознание ситуации общения: с какой целью, с кем и где происходит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общение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11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115.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Речевой этикет: слова приветствия, прощания, извинения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2174"/>
        </w:trPr>
        <w:tc>
          <w:tcPr>
            <w:tcW w:w="5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116. </w:t>
            </w:r>
          </w:p>
        </w:tc>
        <w:tc>
          <w:tcPr>
            <w:tcW w:w="31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 Слово, предложение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 xml:space="preserve">(наблюдение над сходством и различием). Установление связи слов в предложении при помощи смысловых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вопросов</w:t>
            </w:r>
          </w:p>
        </w:tc>
        <w:tc>
          <w:tcPr>
            <w:tcW w:w="3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117.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Слово как единицп языка и речи (ознакомление)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0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118.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Слово и слог. Деление слова на слоги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</w:tbl>
    <w:p w:rsidR="00F113CA" w:rsidRPr="006035B4" w:rsidRDefault="00F113CA" w:rsidP="006035B4">
      <w:pPr>
        <w:rPr>
          <w:rFonts w:ascii="Times New Roman" w:hAnsi="Times New Roman" w:cs="Times New Roman"/>
        </w:rPr>
      </w:pPr>
    </w:p>
    <w:p w:rsidR="00F113CA" w:rsidRPr="006035B4" w:rsidRDefault="00F113CA" w:rsidP="006035B4">
      <w:pPr>
        <w:rPr>
          <w:rFonts w:ascii="Times New Roman" w:hAnsi="Times New Roman" w:cs="Times New Roman"/>
          <w:lang w:val="ru-RU"/>
        </w:rPr>
        <w:sectPr w:rsidR="00F113CA" w:rsidRPr="006035B4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pPr w:leftFromText="180" w:rightFromText="180" w:vertAnchor="text" w:horzAnchor="margin" w:tblpY="1271"/>
        <w:tblW w:w="0" w:type="auto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390"/>
        <w:gridCol w:w="1276"/>
        <w:gridCol w:w="709"/>
        <w:gridCol w:w="850"/>
        <w:gridCol w:w="851"/>
        <w:gridCol w:w="1275"/>
        <w:gridCol w:w="1275"/>
      </w:tblGrid>
      <w:tr w:rsidR="00834548" w:rsidRPr="006035B4" w:rsidTr="008345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lastRenderedPageBreak/>
              <w:t xml:space="preserve">119.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Перенос слов (простые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 xml:space="preserve">случаи, без стечения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 xml:space="preserve">согласных, без учёта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морфемного членения слова)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27.04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10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120.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 Слово как название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</w:r>
            <w:r w:rsidRPr="006035B4">
              <w:rPr>
                <w:rFonts w:ascii="Times New Roman" w:hAnsi="Times New Roman" w:cs="Times New Roman"/>
                <w:lang w:val="ru-RU"/>
              </w:rPr>
              <w:tab/>
              <w:t>предмета (ознакомление)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121.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Слова, отвечающие на вопросы "кто?", "что?" (ознакомление)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122.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 Слово как название признака </w:t>
            </w:r>
            <w:r w:rsidRPr="006035B4">
              <w:rPr>
                <w:rFonts w:ascii="Times New Roman" w:hAnsi="Times New Roman" w:cs="Times New Roman"/>
                <w:lang w:val="ru-RU"/>
              </w:rPr>
              <w:tab/>
              <w:t>предмета (ознакомелени</w:t>
            </w:r>
            <w:r>
              <w:rPr>
                <w:rFonts w:ascii="Times New Roman" w:hAnsi="Times New Roman" w:cs="Times New Roman"/>
                <w:lang w:val="ru-RU"/>
              </w:rPr>
              <w:t>е</w:t>
            </w:r>
            <w:r w:rsidRPr="006035B4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Слова, отвечающие на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 xml:space="preserve">вопросы "какой?", "какая?", "какое?", "какие?"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(ознакомление)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Речевая ситуация: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обсуждение интересов и преодоление конфликтов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Устный </w:t>
            </w:r>
            <w:r w:rsidRPr="006035B4">
              <w:rPr>
                <w:rFonts w:ascii="Times New Roman" w:hAnsi="Times New Roman" w:cs="Times New Roman"/>
              </w:rPr>
              <w:br/>
              <w:t xml:space="preserve">опрос; </w:t>
            </w:r>
            <w:r w:rsidRPr="006035B4">
              <w:rPr>
                <w:rFonts w:ascii="Times New Roman" w:hAnsi="Times New Roman" w:cs="Times New Roman"/>
              </w:rPr>
              <w:br/>
              <w:t>Практическая работа;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Слово как название действия предмета (ознакомление)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Слова, отвечающие на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вопросы "что делать?", "что сделать?" (ознакомление)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Речевой этикет: ситуация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знакомства. Вежливые слова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128.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 Слово, его </w:t>
            </w:r>
            <w:r w:rsidRPr="006035B4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 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111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129.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 Роль слова в речи.</w:t>
            </w:r>
          </w:p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Определение значения слова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 xml:space="preserve"> Устный опрос;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</w:tbl>
    <w:p w:rsidR="00F113CA" w:rsidRPr="006035B4" w:rsidRDefault="00F113CA" w:rsidP="006035B4">
      <w:pPr>
        <w:rPr>
          <w:rFonts w:ascii="Times New Roman" w:hAnsi="Times New Roman" w:cs="Times New Roman"/>
        </w:rPr>
        <w:sectPr w:rsidR="00F113CA" w:rsidRPr="006035B4">
          <w:pgSz w:w="11900" w:h="16840"/>
          <w:pgMar w:top="284" w:right="650" w:bottom="898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pPr w:leftFromText="180" w:rightFromText="180" w:vertAnchor="text" w:horzAnchor="margin" w:tblpY="423"/>
        <w:tblW w:w="10525" w:type="dxa"/>
        <w:tblLayout w:type="fixed"/>
        <w:tblLook w:val="04A0" w:firstRow="1" w:lastRow="0" w:firstColumn="1" w:lastColumn="0" w:noHBand="0" w:noVBand="1"/>
      </w:tblPr>
      <w:tblGrid>
        <w:gridCol w:w="520"/>
        <w:gridCol w:w="2840"/>
        <w:gridCol w:w="480"/>
        <w:gridCol w:w="640"/>
        <w:gridCol w:w="767"/>
        <w:gridCol w:w="982"/>
        <w:gridCol w:w="982"/>
        <w:gridCol w:w="818"/>
        <w:gridCol w:w="1270"/>
        <w:gridCol w:w="1226"/>
      </w:tblGrid>
      <w:tr w:rsidR="00834548" w:rsidRPr="006035B4" w:rsidTr="00834548">
        <w:trPr>
          <w:trHeight w:hRule="exact" w:val="81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lastRenderedPageBreak/>
              <w:t>13</w:t>
            </w:r>
            <w:r w:rsidRPr="006035B4">
              <w:rPr>
                <w:rFonts w:ascii="Times New Roman" w:hAnsi="Times New Roman" w:cs="Times New Roman"/>
                <w:lang w:val="ru-RU"/>
              </w:rPr>
              <w:t>0</w:t>
            </w:r>
            <w:r w:rsidRPr="006035B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Списывание текста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18.05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145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13</w:t>
            </w:r>
            <w:r w:rsidRPr="006035B4">
              <w:rPr>
                <w:rFonts w:ascii="Times New Roman" w:hAnsi="Times New Roman" w:cs="Times New Roman"/>
                <w:lang w:val="ru-RU"/>
              </w:rPr>
              <w:t>1</w:t>
            </w:r>
            <w:r w:rsidRPr="006035B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 xml:space="preserve">Звуки речи. Гласные и согласные звуки, их </w:t>
            </w:r>
            <w:r w:rsidRPr="006035B4">
              <w:rPr>
                <w:rFonts w:ascii="Times New Roman" w:hAnsi="Times New Roman" w:cs="Times New Roman"/>
                <w:lang w:val="ru-RU"/>
              </w:rPr>
              <w:br/>
              <w:t>различение. Ударение в слове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87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</w:rPr>
              <w:t>13</w:t>
            </w:r>
            <w:r w:rsidRPr="006035B4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Итоговая работа за 1 класс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http</w:t>
            </w:r>
            <w:r w:rsidRPr="006035B4">
              <w:rPr>
                <w:rFonts w:ascii="Times New Roman" w:hAnsi="Times New Roman" w:cs="Times New Roman"/>
                <w:lang w:val="ru-RU"/>
              </w:rPr>
              <w:t>://</w:t>
            </w:r>
            <w:r w:rsidRPr="006035B4">
              <w:rPr>
                <w:rFonts w:ascii="Times New Roman" w:hAnsi="Times New Roman" w:cs="Times New Roman"/>
              </w:rPr>
              <w:t>www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ruscorpora</w:t>
            </w:r>
            <w:r w:rsidRPr="006035B4">
              <w:rPr>
                <w:rFonts w:ascii="Times New Roman" w:hAnsi="Times New Roman" w:cs="Times New Roman"/>
                <w:lang w:val="ru-RU"/>
              </w:rPr>
              <w:t>.</w:t>
            </w:r>
            <w:r w:rsidRPr="006035B4">
              <w:rPr>
                <w:rFonts w:ascii="Times New Roman" w:hAnsi="Times New Roman" w:cs="Times New Roman"/>
              </w:rPr>
              <w:t>ru</w:t>
            </w:r>
          </w:p>
        </w:tc>
      </w:tr>
      <w:tr w:rsidR="00834548" w:rsidRPr="006035B4" w:rsidTr="00834548">
        <w:trPr>
          <w:trHeight w:hRule="exact" w:val="781"/>
        </w:trPr>
        <w:tc>
          <w:tcPr>
            <w:tcW w:w="3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  <w:lang w:val="ru-RU"/>
              </w:rPr>
            </w:pPr>
            <w:r w:rsidRPr="006035B4">
              <w:rPr>
                <w:rFonts w:ascii="Times New Roman" w:hAnsi="Times New Roman" w:cs="Times New Roman"/>
              </w:rPr>
              <w:t>13</w:t>
            </w:r>
            <w:r w:rsidRPr="006035B4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  <w:r w:rsidRPr="006035B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548" w:rsidRPr="006035B4" w:rsidRDefault="00834548" w:rsidP="00834548">
            <w:pPr>
              <w:rPr>
                <w:rFonts w:ascii="Times New Roman" w:hAnsi="Times New Roman" w:cs="Times New Roman"/>
              </w:rPr>
            </w:pPr>
          </w:p>
        </w:tc>
      </w:tr>
    </w:tbl>
    <w:p w:rsidR="00F113CA" w:rsidRPr="006035B4" w:rsidRDefault="00F113CA" w:rsidP="006035B4">
      <w:pPr>
        <w:rPr>
          <w:rFonts w:ascii="Times New Roman" w:hAnsi="Times New Roman" w:cs="Times New Roman"/>
          <w:lang w:val="ru-RU"/>
        </w:rPr>
        <w:sectPr w:rsidR="00F113CA" w:rsidRPr="006035B4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113CA" w:rsidRPr="006035B4" w:rsidRDefault="00F113CA" w:rsidP="006035B4">
      <w:pPr>
        <w:rPr>
          <w:rFonts w:ascii="Times New Roman" w:hAnsi="Times New Roman" w:cs="Times New Roman"/>
          <w:lang w:val="ru-RU"/>
        </w:rPr>
      </w:pPr>
    </w:p>
    <w:p w:rsidR="00F113CA" w:rsidRPr="006035B4" w:rsidRDefault="00F113CA" w:rsidP="006035B4">
      <w:pPr>
        <w:rPr>
          <w:rFonts w:ascii="Times New Roman" w:hAnsi="Times New Roman" w:cs="Times New Roman"/>
        </w:rPr>
      </w:pPr>
    </w:p>
    <w:p w:rsidR="00F113CA" w:rsidRPr="006035B4" w:rsidRDefault="00F113CA">
      <w:pPr>
        <w:rPr>
          <w:rFonts w:ascii="Times New Roman" w:hAnsi="Times New Roman" w:cs="Times New Roman"/>
        </w:rPr>
        <w:sectPr w:rsidR="00F113CA" w:rsidRPr="006035B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113CA" w:rsidRPr="006035B4" w:rsidRDefault="00F113CA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:rsidR="00F113CA" w:rsidRPr="006035B4" w:rsidRDefault="00321296">
      <w:pPr>
        <w:autoSpaceDE w:val="0"/>
        <w:autoSpaceDN w:val="0"/>
        <w:spacing w:after="0" w:line="230" w:lineRule="auto"/>
        <w:rPr>
          <w:rFonts w:ascii="Times New Roman" w:hAnsi="Times New Roman" w:cs="Times New Roman"/>
        </w:rPr>
      </w:pPr>
      <w:r w:rsidRPr="006035B4">
        <w:rPr>
          <w:rFonts w:ascii="Times New Roman" w:eastAsia="Times New Roman" w:hAnsi="Times New Roman" w:cs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F113CA" w:rsidRPr="006035B4" w:rsidRDefault="00321296">
      <w:pPr>
        <w:autoSpaceDE w:val="0"/>
        <w:autoSpaceDN w:val="0"/>
        <w:spacing w:before="346" w:after="0" w:line="298" w:lineRule="auto"/>
        <w:rPr>
          <w:rFonts w:ascii="Times New Roman" w:hAnsi="Times New Roman" w:cs="Times New Roman"/>
          <w:lang w:val="ru-RU"/>
        </w:rPr>
      </w:pPr>
      <w:r w:rsidRPr="006035B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6035B4">
        <w:rPr>
          <w:rFonts w:ascii="Times New Roman" w:hAnsi="Times New Roman" w:cs="Times New Roman"/>
          <w:lang w:val="ru-RU"/>
        </w:rPr>
        <w:br/>
      </w:r>
      <w:r w:rsidRPr="006035B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Канакина В.П., Горецкий В.Г., Русский язык. Учебник. 1 класс. Акционерное общество «Издательство«Просвещение»; </w:t>
      </w:r>
      <w:r w:rsidRPr="006035B4">
        <w:rPr>
          <w:rFonts w:ascii="Times New Roman" w:hAnsi="Times New Roman" w:cs="Times New Roman"/>
          <w:lang w:val="ru-RU"/>
        </w:rPr>
        <w:br/>
      </w:r>
      <w:r w:rsidRPr="006035B4">
        <w:rPr>
          <w:rFonts w:ascii="Times New Roman" w:eastAsia="Times New Roman" w:hAnsi="Times New Roman" w:cs="Times New Roman"/>
          <w:color w:val="000000"/>
          <w:sz w:val="24"/>
          <w:lang w:val="ru-RU"/>
        </w:rPr>
        <w:t>Введите свой вариант:</w:t>
      </w:r>
    </w:p>
    <w:p w:rsidR="00F113CA" w:rsidRPr="006035B4" w:rsidRDefault="00321296">
      <w:pPr>
        <w:autoSpaceDE w:val="0"/>
        <w:autoSpaceDN w:val="0"/>
        <w:spacing w:before="262" w:after="0" w:line="298" w:lineRule="auto"/>
        <w:rPr>
          <w:rFonts w:ascii="Times New Roman" w:hAnsi="Times New Roman" w:cs="Times New Roman"/>
          <w:lang w:val="ru-RU"/>
        </w:rPr>
      </w:pPr>
      <w:r w:rsidRPr="006035B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6035B4">
        <w:rPr>
          <w:rFonts w:ascii="Times New Roman" w:hAnsi="Times New Roman" w:cs="Times New Roman"/>
          <w:lang w:val="ru-RU"/>
        </w:rPr>
        <w:br/>
      </w:r>
      <w:r w:rsidRPr="006035B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Русский язык. Методическое пособие с поурочными разработками. 1 класс : учеб. пособие для общеобразоват. организаций / В. П. Канакина. — 4-е изд., доп. — М. : Просвещение, 2017. — 174 с. —(Школа России). — </w:t>
      </w:r>
      <w:r w:rsidRPr="006035B4">
        <w:rPr>
          <w:rFonts w:ascii="Times New Roman" w:eastAsia="Times New Roman" w:hAnsi="Times New Roman" w:cs="Times New Roman"/>
          <w:color w:val="000000"/>
          <w:sz w:val="24"/>
        </w:rPr>
        <w:t>ISBN</w:t>
      </w:r>
      <w:r w:rsidRPr="006035B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978-5-09-052354-7.</w:t>
      </w:r>
    </w:p>
    <w:p w:rsidR="00F113CA" w:rsidRPr="006035B4" w:rsidRDefault="00321296">
      <w:pPr>
        <w:autoSpaceDE w:val="0"/>
        <w:autoSpaceDN w:val="0"/>
        <w:spacing w:before="264" w:after="0" w:line="302" w:lineRule="auto"/>
        <w:ind w:right="1440"/>
        <w:rPr>
          <w:rFonts w:ascii="Times New Roman" w:hAnsi="Times New Roman" w:cs="Times New Roman"/>
          <w:lang w:val="ru-RU"/>
        </w:rPr>
      </w:pPr>
      <w:r w:rsidRPr="006035B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 w:rsidRPr="006035B4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6035B4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6035B4">
        <w:rPr>
          <w:rFonts w:ascii="Times New Roman" w:eastAsia="Times New Roman" w:hAnsi="Times New Roman" w:cs="Times New Roman"/>
          <w:color w:val="000000"/>
          <w:sz w:val="24"/>
        </w:rPr>
        <w:t>school</w:t>
      </w:r>
      <w:r w:rsidRPr="006035B4"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r w:rsidRPr="006035B4">
        <w:rPr>
          <w:rFonts w:ascii="Times New Roman" w:eastAsia="Times New Roman" w:hAnsi="Times New Roman" w:cs="Times New Roman"/>
          <w:color w:val="000000"/>
          <w:sz w:val="24"/>
        </w:rPr>
        <w:t>collection</w:t>
      </w:r>
      <w:r w:rsidRPr="006035B4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6035B4">
        <w:rPr>
          <w:rFonts w:ascii="Times New Roman" w:eastAsia="Times New Roman" w:hAnsi="Times New Roman" w:cs="Times New Roman"/>
          <w:color w:val="000000"/>
          <w:sz w:val="24"/>
        </w:rPr>
        <w:t>edu</w:t>
      </w:r>
      <w:r w:rsidRPr="006035B4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6035B4">
        <w:rPr>
          <w:rFonts w:ascii="Times New Roman" w:eastAsia="Times New Roman" w:hAnsi="Times New Roman" w:cs="Times New Roman"/>
          <w:color w:val="000000"/>
          <w:sz w:val="24"/>
        </w:rPr>
        <w:t>ru</w:t>
      </w:r>
      <w:r w:rsidRPr="006035B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 w:rsidRPr="006035B4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6035B4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6035B4">
        <w:rPr>
          <w:rFonts w:ascii="Times New Roman" w:eastAsia="Times New Roman" w:hAnsi="Times New Roman" w:cs="Times New Roman"/>
          <w:color w:val="000000"/>
          <w:sz w:val="24"/>
        </w:rPr>
        <w:t>uchi</w:t>
      </w:r>
      <w:r w:rsidRPr="006035B4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6035B4">
        <w:rPr>
          <w:rFonts w:ascii="Times New Roman" w:eastAsia="Times New Roman" w:hAnsi="Times New Roman" w:cs="Times New Roman"/>
          <w:color w:val="000000"/>
          <w:sz w:val="24"/>
        </w:rPr>
        <w:t>ru</w:t>
      </w:r>
      <w:r w:rsidRPr="006035B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 w:rsidRPr="006035B4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6035B4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6035B4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6035B4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6035B4">
        <w:rPr>
          <w:rFonts w:ascii="Times New Roman" w:eastAsia="Times New Roman" w:hAnsi="Times New Roman" w:cs="Times New Roman"/>
          <w:color w:val="000000"/>
          <w:sz w:val="24"/>
        </w:rPr>
        <w:t>uchportal</w:t>
      </w:r>
      <w:r w:rsidRPr="006035B4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6035B4">
        <w:rPr>
          <w:rFonts w:ascii="Times New Roman" w:eastAsia="Times New Roman" w:hAnsi="Times New Roman" w:cs="Times New Roman"/>
          <w:color w:val="000000"/>
          <w:sz w:val="24"/>
        </w:rPr>
        <w:t>ru</w:t>
      </w:r>
      <w:r w:rsidRPr="006035B4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r w:rsidRPr="006035B4">
        <w:rPr>
          <w:rFonts w:ascii="Times New Roman" w:eastAsia="Times New Roman" w:hAnsi="Times New Roman" w:cs="Times New Roman"/>
          <w:color w:val="000000"/>
          <w:sz w:val="24"/>
        </w:rPr>
        <w:t>load</w:t>
      </w:r>
      <w:r w:rsidRPr="006035B4">
        <w:rPr>
          <w:rFonts w:ascii="Times New Roman" w:eastAsia="Times New Roman" w:hAnsi="Times New Roman" w:cs="Times New Roman"/>
          <w:color w:val="000000"/>
          <w:sz w:val="24"/>
          <w:lang w:val="ru-RU"/>
        </w:rPr>
        <w:t>/46</w:t>
      </w:r>
    </w:p>
    <w:p w:rsidR="00F113CA" w:rsidRPr="006035B4" w:rsidRDefault="00F113CA">
      <w:pPr>
        <w:rPr>
          <w:rFonts w:ascii="Times New Roman" w:hAnsi="Times New Roman" w:cs="Times New Roman"/>
          <w:lang w:val="ru-RU"/>
        </w:rPr>
        <w:sectPr w:rsidR="00F113CA" w:rsidRPr="006035B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113CA" w:rsidRPr="006035B4" w:rsidRDefault="00F113CA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F113CA" w:rsidRPr="006035B4" w:rsidRDefault="00321296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6035B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F113CA" w:rsidRPr="006035B4" w:rsidRDefault="00321296">
      <w:pPr>
        <w:autoSpaceDE w:val="0"/>
        <w:autoSpaceDN w:val="0"/>
        <w:spacing w:before="346" w:after="0" w:line="302" w:lineRule="auto"/>
        <w:ind w:right="4320"/>
        <w:rPr>
          <w:rFonts w:ascii="Times New Roman" w:hAnsi="Times New Roman" w:cs="Times New Roman"/>
          <w:lang w:val="ru-RU"/>
        </w:rPr>
      </w:pPr>
      <w:r w:rsidRPr="006035B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УЧЕБНОЕ ОБОРУДОВАНИЕ </w:t>
      </w:r>
      <w:r w:rsidRPr="006035B4">
        <w:rPr>
          <w:rFonts w:ascii="Times New Roman" w:hAnsi="Times New Roman" w:cs="Times New Roman"/>
          <w:lang w:val="ru-RU"/>
        </w:rPr>
        <w:br/>
      </w:r>
      <w:r w:rsidRPr="006035B4">
        <w:rPr>
          <w:rFonts w:ascii="Times New Roman" w:eastAsia="Times New Roman" w:hAnsi="Times New Roman" w:cs="Times New Roman"/>
          <w:color w:val="000000"/>
          <w:sz w:val="24"/>
          <w:lang w:val="ru-RU"/>
        </w:rPr>
        <w:t>Таблицы к основным разделам, содержащегося в программе.</w:t>
      </w:r>
    </w:p>
    <w:p w:rsidR="00F113CA" w:rsidRPr="006035B4" w:rsidRDefault="00321296">
      <w:pPr>
        <w:autoSpaceDE w:val="0"/>
        <w:autoSpaceDN w:val="0"/>
        <w:spacing w:before="598" w:after="0" w:line="302" w:lineRule="auto"/>
        <w:ind w:right="3024"/>
        <w:rPr>
          <w:rFonts w:ascii="Times New Roman" w:hAnsi="Times New Roman" w:cs="Times New Roman"/>
        </w:rPr>
      </w:pPr>
      <w:r w:rsidRPr="006035B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6035B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Классная магнитная доска. </w:t>
      </w:r>
      <w:r w:rsidRPr="006035B4">
        <w:rPr>
          <w:rFonts w:ascii="Times New Roman" w:eastAsia="Times New Roman" w:hAnsi="Times New Roman" w:cs="Times New Roman"/>
          <w:color w:val="000000"/>
          <w:sz w:val="24"/>
        </w:rPr>
        <w:t>Мультимедийный проектор</w:t>
      </w:r>
    </w:p>
    <w:p w:rsidR="00F113CA" w:rsidRPr="006035B4" w:rsidRDefault="00F113CA">
      <w:pPr>
        <w:rPr>
          <w:rFonts w:ascii="Times New Roman" w:hAnsi="Times New Roman" w:cs="Times New Roman"/>
        </w:rPr>
        <w:sectPr w:rsidR="00F113CA" w:rsidRPr="006035B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21296" w:rsidRPr="006035B4" w:rsidRDefault="00321296">
      <w:pPr>
        <w:rPr>
          <w:rFonts w:ascii="Times New Roman" w:hAnsi="Times New Roman" w:cs="Times New Roman"/>
        </w:rPr>
      </w:pPr>
    </w:p>
    <w:sectPr w:rsidR="00321296" w:rsidRPr="006035B4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F161A"/>
    <w:rsid w:val="00130152"/>
    <w:rsid w:val="0015074B"/>
    <w:rsid w:val="001521D6"/>
    <w:rsid w:val="001C7F80"/>
    <w:rsid w:val="0029639D"/>
    <w:rsid w:val="00321296"/>
    <w:rsid w:val="00326F90"/>
    <w:rsid w:val="003327EC"/>
    <w:rsid w:val="00346F67"/>
    <w:rsid w:val="0038245C"/>
    <w:rsid w:val="003C435B"/>
    <w:rsid w:val="0043063F"/>
    <w:rsid w:val="005A18AE"/>
    <w:rsid w:val="006035B4"/>
    <w:rsid w:val="006121F6"/>
    <w:rsid w:val="0070321B"/>
    <w:rsid w:val="00834548"/>
    <w:rsid w:val="00843855"/>
    <w:rsid w:val="008669BE"/>
    <w:rsid w:val="00897B80"/>
    <w:rsid w:val="00A5085B"/>
    <w:rsid w:val="00AA1D8D"/>
    <w:rsid w:val="00B147C2"/>
    <w:rsid w:val="00B47730"/>
    <w:rsid w:val="00C1313E"/>
    <w:rsid w:val="00C41FE7"/>
    <w:rsid w:val="00C6382F"/>
    <w:rsid w:val="00C64C9B"/>
    <w:rsid w:val="00CB0664"/>
    <w:rsid w:val="00D05754"/>
    <w:rsid w:val="00DB3108"/>
    <w:rsid w:val="00DE66D0"/>
    <w:rsid w:val="00E869B5"/>
    <w:rsid w:val="00F113CA"/>
    <w:rsid w:val="00F40455"/>
    <w:rsid w:val="00F5258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20D19F"/>
  <w14:defaultImageDpi w14:val="300"/>
  <w15:docId w15:val="{4D05B193-46DF-4CE2-AC77-B93D12EDA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346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346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C07E31-54F0-48F7-A661-5A5C57B4C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39</Pages>
  <Words>9681</Words>
  <Characters>55182</Characters>
  <Application>Microsoft Office Word</Application>
  <DocSecurity>0</DocSecurity>
  <Lines>459</Lines>
  <Paragraphs>129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64734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777</cp:lastModifiedBy>
  <cp:revision>15</cp:revision>
  <cp:lastPrinted>2022-09-12T08:46:00Z</cp:lastPrinted>
  <dcterms:created xsi:type="dcterms:W3CDTF">2022-08-29T08:35:00Z</dcterms:created>
  <dcterms:modified xsi:type="dcterms:W3CDTF">2023-01-29T15:01:00Z</dcterms:modified>
  <cp:category/>
</cp:coreProperties>
</file>